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8170BC4" w14:textId="6223015B" w:rsidR="00655706" w:rsidRPr="00845769" w:rsidRDefault="00A917D4">
      <w:pPr>
        <w:pStyle w:val="Heading1"/>
        <w:jc w:val="center"/>
        <w:rPr>
          <w:rFonts w:ascii="Calibri" w:hAnsi="Calibri" w:cs="Calibri"/>
        </w:rPr>
      </w:pPr>
      <w:r w:rsidRPr="00A917D4">
        <w:rPr>
          <w:rFonts w:ascii="Calibri" w:hAnsi="Calibri" w:cs="Calibri"/>
        </w:rPr>
        <w:t>Awareness and Sensitivity to Clients’ Needs (AS)</w:t>
      </w:r>
      <w:r w:rsidRPr="00845769">
        <w:rPr>
          <w:rFonts w:ascii="Calibri" w:hAnsi="Calibri" w:cs="Calibri"/>
        </w:rPr>
        <w:t xml:space="preserve"> Activities</w:t>
      </w:r>
    </w:p>
    <w:p w14:paraId="372B2EE7" w14:textId="77777777" w:rsidR="00655706" w:rsidRPr="00845769" w:rsidRDefault="00000000">
      <w:pPr>
        <w:pStyle w:val="Heading1"/>
        <w:rPr>
          <w:rFonts w:ascii="Calibri" w:hAnsi="Calibri" w:cs="Calibri"/>
        </w:rPr>
      </w:pPr>
      <w:r w:rsidRPr="00845769">
        <w:rPr>
          <w:rFonts w:ascii="Calibri" w:hAnsi="Calibri" w:cs="Calibri"/>
        </w:rPr>
        <w:t>Table of Contents</w:t>
      </w:r>
    </w:p>
    <w:p w14:paraId="0EB31F73" w14:textId="220BA781" w:rsidR="00655706" w:rsidRDefault="00D530D7" w:rsidP="00B76925">
      <w:pPr>
        <w:spacing w:after="120"/>
      </w:pPr>
      <w:hyperlink w:anchor="_Icebreakers" w:history="1">
        <w:r w:rsidRPr="00845769">
          <w:rPr>
            <w:rStyle w:val="Hyperlink"/>
            <w:rFonts w:ascii="Calibri" w:hAnsi="Calibri" w:cs="Calibri"/>
            <w:i/>
          </w:rPr>
          <w:t>Icebreakers</w:t>
        </w:r>
      </w:hyperlink>
    </w:p>
    <w:p w14:paraId="2230026D" w14:textId="27C9068C" w:rsidR="00454779" w:rsidRPr="00454779" w:rsidRDefault="00454779" w:rsidP="00B76925">
      <w:pPr>
        <w:spacing w:after="120"/>
        <w:rPr>
          <w:rStyle w:val="Hyperlink"/>
          <w:i/>
        </w:rPr>
      </w:pPr>
      <w:hyperlink w:anchor="_Video_Links" w:history="1">
        <w:r w:rsidRPr="00454779">
          <w:rPr>
            <w:rStyle w:val="Hyperlink"/>
            <w:rFonts w:ascii="Calibri" w:hAnsi="Calibri" w:cs="Calibri"/>
            <w:i/>
          </w:rPr>
          <w:t>Video Links</w:t>
        </w:r>
      </w:hyperlink>
    </w:p>
    <w:p w14:paraId="08CA35DA" w14:textId="5925DBE3" w:rsidR="00655706" w:rsidRPr="00454779" w:rsidRDefault="00454779" w:rsidP="00B76925">
      <w:pPr>
        <w:spacing w:after="120"/>
        <w:rPr>
          <w:rStyle w:val="Hyperlink"/>
          <w:rFonts w:ascii="Calibri" w:hAnsi="Calibri" w:cs="Calibri"/>
        </w:rPr>
      </w:pPr>
      <w:r>
        <w:rPr>
          <w:rFonts w:ascii="Calibri" w:hAnsi="Calibri" w:cs="Calibri"/>
          <w:i/>
        </w:rPr>
        <w:fldChar w:fldCharType="begin"/>
      </w:r>
      <w:r>
        <w:rPr>
          <w:rFonts w:ascii="Calibri" w:hAnsi="Calibri" w:cs="Calibri"/>
          <w:i/>
        </w:rPr>
        <w:instrText>HYPERLINK  \l "_Example_discussion_prompts_1"</w:instrText>
      </w:r>
      <w:r>
        <w:rPr>
          <w:rFonts w:ascii="Calibri" w:hAnsi="Calibri" w:cs="Calibri"/>
          <w:i/>
        </w:rPr>
      </w:r>
      <w:r>
        <w:rPr>
          <w:rFonts w:ascii="Calibri" w:hAnsi="Calibri" w:cs="Calibri"/>
          <w:i/>
        </w:rPr>
        <w:fldChar w:fldCharType="separate"/>
      </w:r>
      <w:r w:rsidR="004B6D9F" w:rsidRPr="00454779">
        <w:rPr>
          <w:rStyle w:val="Hyperlink"/>
          <w:rFonts w:ascii="Calibri" w:hAnsi="Calibri" w:cs="Calibri"/>
          <w:i/>
        </w:rPr>
        <w:t>Example discussion prompts (in-class or online)</w:t>
      </w:r>
    </w:p>
    <w:p w14:paraId="56D61265" w14:textId="77777777" w:rsidR="00454779" w:rsidRDefault="00454779" w:rsidP="00B76925">
      <w:pPr>
        <w:spacing w:after="120"/>
        <w:rPr>
          <w:rStyle w:val="Hyperlink"/>
          <w:rFonts w:ascii="Calibri" w:hAnsi="Calibri" w:cs="Calibri"/>
          <w:i/>
        </w:rPr>
      </w:pPr>
      <w:r>
        <w:rPr>
          <w:rFonts w:ascii="Calibri" w:hAnsi="Calibri" w:cs="Calibri"/>
          <w:i/>
        </w:rPr>
        <w:fldChar w:fldCharType="end"/>
      </w:r>
      <w:hyperlink w:anchor="_Seeing_Through_Their" w:history="1">
        <w:r w:rsidR="00236A7C" w:rsidRPr="00454779">
          <w:rPr>
            <w:rStyle w:val="Hyperlink"/>
            <w:rFonts w:ascii="Calibri" w:hAnsi="Calibri" w:cs="Calibri"/>
            <w:i/>
          </w:rPr>
          <w:t>Seeing Through Their Eyes: Empathy in Healthcare</w:t>
        </w:r>
      </w:hyperlink>
    </w:p>
    <w:p w14:paraId="5D0F2A09" w14:textId="751142DD" w:rsidR="00236A7C" w:rsidRDefault="00454779" w:rsidP="00B76925">
      <w:pPr>
        <w:spacing w:after="120"/>
        <w:rPr>
          <w:rStyle w:val="Hyperlink"/>
          <w:rFonts w:ascii="Calibri" w:hAnsi="Calibri" w:cs="Calibri"/>
          <w:i/>
        </w:rPr>
      </w:pPr>
      <w:hyperlink w:anchor="_This_or_That:" w:history="1">
        <w:r w:rsidRPr="00454779">
          <w:rPr>
            <w:rStyle w:val="Hyperlink"/>
            <w:rFonts w:ascii="Calibri" w:hAnsi="Calibri" w:cs="Calibri"/>
            <w:i/>
          </w:rPr>
          <w:t>This or That: Comfort, Communication, and Self-Care</w:t>
        </w:r>
      </w:hyperlink>
      <w:r w:rsidR="00236A7C" w:rsidRPr="00454779">
        <w:rPr>
          <w:rStyle w:val="Hyperlink"/>
          <w:rFonts w:ascii="Calibri" w:hAnsi="Calibri" w:cs="Calibri"/>
          <w:i/>
        </w:rPr>
        <w:t xml:space="preserve"> </w:t>
      </w:r>
    </w:p>
    <w:p w14:paraId="5BDD828A" w14:textId="2B4D3A60" w:rsidR="00454779" w:rsidRPr="00454779" w:rsidRDefault="00454779" w:rsidP="00B76925">
      <w:pPr>
        <w:spacing w:after="120"/>
        <w:rPr>
          <w:rStyle w:val="Hyperlink"/>
          <w:rFonts w:ascii="Calibri" w:hAnsi="Calibri" w:cs="Calibri"/>
          <w:i/>
        </w:rPr>
      </w:pPr>
      <w:hyperlink w:anchor="_Letter_to_the" w:history="1">
        <w:r w:rsidRPr="00454779">
          <w:rPr>
            <w:rStyle w:val="Hyperlink"/>
            <w:rFonts w:ascii="Calibri" w:hAnsi="Calibri" w:cs="Calibri"/>
            <w:i/>
          </w:rPr>
          <w:t>Letter to the Family</w:t>
        </w:r>
      </w:hyperlink>
    </w:p>
    <w:p w14:paraId="0C7E4AF2" w14:textId="16CA632B" w:rsidR="00655706" w:rsidRDefault="00000000">
      <w:pPr>
        <w:pStyle w:val="Heading2"/>
        <w:rPr>
          <w:rFonts w:ascii="Calibri" w:hAnsi="Calibri" w:cs="Calibri"/>
        </w:rPr>
      </w:pPr>
      <w:bookmarkStart w:id="0" w:name="_Icebreakers"/>
      <w:bookmarkEnd w:id="0"/>
      <w:r w:rsidRPr="00845769">
        <w:rPr>
          <w:rFonts w:ascii="Calibri" w:hAnsi="Calibri" w:cs="Calibri"/>
        </w:rPr>
        <w:t>Icebreakers</w:t>
      </w:r>
    </w:p>
    <w:p w14:paraId="21D41824" w14:textId="4932F166" w:rsidR="00461972" w:rsidRPr="009937BC" w:rsidRDefault="00461972" w:rsidP="00461972">
      <w:pPr>
        <w:rPr>
          <w:rFonts w:ascii="Calibri" w:hAnsi="Calibri" w:cs="Calibri"/>
        </w:rPr>
      </w:pPr>
      <w:r w:rsidRPr="009937BC">
        <w:rPr>
          <w:rFonts w:ascii="Calibri" w:hAnsi="Calibri" w:cs="Calibri"/>
        </w:rPr>
        <w:t xml:space="preserve">Ask students to bring an item that </w:t>
      </w:r>
      <w:proofErr w:type="gramStart"/>
      <w:r w:rsidRPr="009937BC">
        <w:rPr>
          <w:rFonts w:ascii="Calibri" w:hAnsi="Calibri" w:cs="Calibri"/>
        </w:rPr>
        <w:t>holds</w:t>
      </w:r>
      <w:proofErr w:type="gramEnd"/>
      <w:r w:rsidRPr="009937BC">
        <w:rPr>
          <w:rFonts w:ascii="Calibri" w:hAnsi="Calibri" w:cs="Calibri"/>
        </w:rPr>
        <w:t xml:space="preserve"> special meaning to them. Sharing the story behind the object can provide insights into their values, relationships, and life experiences, helping to build empathy and understanding. </w:t>
      </w:r>
    </w:p>
    <w:p w14:paraId="353579DD" w14:textId="04D11CE7" w:rsidR="00454779" w:rsidRPr="009937BC" w:rsidRDefault="00461972" w:rsidP="00454779">
      <w:pPr>
        <w:rPr>
          <w:rFonts w:ascii="Calibri" w:hAnsi="Calibri" w:cs="Calibri"/>
        </w:rPr>
      </w:pPr>
      <w:r w:rsidRPr="009937BC">
        <w:rPr>
          <w:rFonts w:ascii="Calibri" w:hAnsi="Calibri" w:cs="Calibri"/>
        </w:rPr>
        <w:t xml:space="preserve">Encourage </w:t>
      </w:r>
      <w:r w:rsidR="000A2388" w:rsidRPr="009937BC">
        <w:rPr>
          <w:rFonts w:ascii="Calibri" w:hAnsi="Calibri" w:cs="Calibri"/>
        </w:rPr>
        <w:t>students</w:t>
      </w:r>
      <w:r w:rsidRPr="009937BC">
        <w:rPr>
          <w:rFonts w:ascii="Calibri" w:hAnsi="Calibri" w:cs="Calibri"/>
        </w:rPr>
        <w:t xml:space="preserve"> to share a story about a significant moment in their life. This can be a powerful way to build trust and understanding, as well as to recognize the unique experiences each person brings to the table. </w:t>
      </w:r>
    </w:p>
    <w:p w14:paraId="2340FE9A" w14:textId="55A4FAC7" w:rsidR="00CA58A1" w:rsidRPr="00454779" w:rsidRDefault="00CA58A1" w:rsidP="00454779">
      <w:pPr>
        <w:pStyle w:val="Heading2"/>
      </w:pPr>
      <w:bookmarkStart w:id="1" w:name="_Video_Links"/>
      <w:bookmarkEnd w:id="1"/>
      <w:r w:rsidRPr="00454779">
        <w:rPr>
          <w:rFonts w:ascii="Calibri" w:hAnsi="Calibri" w:cs="Calibri"/>
        </w:rPr>
        <w:t>Video Links</w:t>
      </w:r>
    </w:p>
    <w:p w14:paraId="0F742EFE" w14:textId="77777777" w:rsidR="00CA58A1" w:rsidRPr="0053706B" w:rsidRDefault="00CA58A1" w:rsidP="00454779">
      <w:pPr>
        <w:spacing w:after="0" w:line="240" w:lineRule="auto"/>
        <w:rPr>
          <w:rFonts w:ascii="Calibri" w:hAnsi="Calibri" w:cs="Calibri"/>
        </w:rPr>
      </w:pPr>
      <w:hyperlink r:id="rId9" w:tgtFrame="_blank" w:history="1">
        <w:r w:rsidRPr="0053706B">
          <w:rPr>
            <w:rStyle w:val="Hyperlink"/>
            <w:rFonts w:ascii="Calibri" w:hAnsi="Calibri" w:cs="Calibri"/>
          </w:rPr>
          <w:t>Erikson’s Psychosocial Stages</w:t>
        </w:r>
      </w:hyperlink>
      <w:r w:rsidRPr="0053706B">
        <w:rPr>
          <w:rFonts w:ascii="Calibri" w:hAnsi="Calibri" w:cs="Calibri"/>
        </w:rPr>
        <w:t> </w:t>
      </w:r>
    </w:p>
    <w:p w14:paraId="773B7FF7" w14:textId="77777777" w:rsidR="00CA58A1" w:rsidRPr="0053706B" w:rsidRDefault="00CA58A1" w:rsidP="00454779">
      <w:pPr>
        <w:spacing w:after="0" w:line="240" w:lineRule="auto"/>
        <w:rPr>
          <w:rFonts w:ascii="Calibri" w:hAnsi="Calibri" w:cs="Calibri"/>
        </w:rPr>
      </w:pPr>
      <w:hyperlink r:id="rId10" w:tgtFrame="_blank" w:history="1">
        <w:r w:rsidRPr="0053706B">
          <w:rPr>
            <w:rStyle w:val="Hyperlink"/>
            <w:rFonts w:ascii="Calibri" w:hAnsi="Calibri" w:cs="Calibri"/>
          </w:rPr>
          <w:t>Erikson’s Psychosocial Stages of Development-First Four</w:t>
        </w:r>
      </w:hyperlink>
      <w:r w:rsidRPr="0053706B">
        <w:rPr>
          <w:rFonts w:ascii="Calibri" w:hAnsi="Calibri" w:cs="Calibri"/>
        </w:rPr>
        <w:t> </w:t>
      </w:r>
    </w:p>
    <w:p w14:paraId="40A921B0" w14:textId="77777777" w:rsidR="00CA58A1" w:rsidRPr="0053706B" w:rsidRDefault="00CA58A1" w:rsidP="00CA58A1">
      <w:pPr>
        <w:spacing w:after="0" w:line="240" w:lineRule="auto"/>
        <w:rPr>
          <w:rFonts w:ascii="Calibri" w:hAnsi="Calibri" w:cs="Calibri"/>
        </w:rPr>
      </w:pPr>
      <w:hyperlink r:id="rId11" w:tgtFrame="_blank" w:history="1">
        <w:r w:rsidRPr="0053706B">
          <w:rPr>
            <w:rStyle w:val="Hyperlink"/>
            <w:rFonts w:ascii="Calibri" w:hAnsi="Calibri" w:cs="Calibri"/>
          </w:rPr>
          <w:t>Kevin Breel’s story on Depression</w:t>
        </w:r>
      </w:hyperlink>
      <w:r w:rsidRPr="0053706B">
        <w:rPr>
          <w:rFonts w:ascii="Calibri" w:hAnsi="Calibri" w:cs="Calibri"/>
        </w:rPr>
        <w:t> </w:t>
      </w:r>
    </w:p>
    <w:p w14:paraId="337E39A0" w14:textId="77777777" w:rsidR="00CA58A1" w:rsidRPr="0053706B" w:rsidRDefault="00CA58A1" w:rsidP="00CA58A1">
      <w:pPr>
        <w:spacing w:after="0" w:line="240" w:lineRule="auto"/>
        <w:rPr>
          <w:rFonts w:ascii="Calibri" w:hAnsi="Calibri" w:cs="Calibri"/>
        </w:rPr>
      </w:pPr>
      <w:hyperlink r:id="rId12" w:tgtFrame="_blank" w:history="1">
        <w:r w:rsidRPr="0053706B">
          <w:rPr>
            <w:rStyle w:val="Hyperlink"/>
            <w:rFonts w:ascii="Calibri" w:hAnsi="Calibri" w:cs="Calibri"/>
          </w:rPr>
          <w:t>Laura Burke’s Story on Mental Illness</w:t>
        </w:r>
      </w:hyperlink>
      <w:r w:rsidRPr="0053706B">
        <w:rPr>
          <w:rFonts w:ascii="Calibri" w:hAnsi="Calibri" w:cs="Calibri"/>
        </w:rPr>
        <w:t> </w:t>
      </w:r>
    </w:p>
    <w:p w14:paraId="0C757D0E" w14:textId="77777777" w:rsidR="00CA58A1" w:rsidRPr="0053706B" w:rsidRDefault="00CA58A1" w:rsidP="00CA58A1">
      <w:pPr>
        <w:spacing w:after="0" w:line="240" w:lineRule="auto"/>
        <w:rPr>
          <w:rFonts w:ascii="Calibri" w:hAnsi="Calibri" w:cs="Calibri"/>
        </w:rPr>
      </w:pPr>
      <w:hyperlink r:id="rId13" w:tgtFrame="_blank" w:history="1">
        <w:r w:rsidRPr="0053706B">
          <w:rPr>
            <w:rStyle w:val="Hyperlink"/>
            <w:rFonts w:ascii="Calibri" w:hAnsi="Calibri" w:cs="Calibri"/>
          </w:rPr>
          <w:t>The Brown’s Family Story of Mental Illness</w:t>
        </w:r>
      </w:hyperlink>
      <w:r w:rsidRPr="0053706B">
        <w:rPr>
          <w:rFonts w:ascii="Calibri" w:hAnsi="Calibri" w:cs="Calibri"/>
        </w:rPr>
        <w:t> </w:t>
      </w:r>
    </w:p>
    <w:p w14:paraId="124B31F8" w14:textId="77777777" w:rsidR="00CA58A1" w:rsidRPr="0053706B" w:rsidRDefault="00CA58A1" w:rsidP="00CA58A1">
      <w:pPr>
        <w:spacing w:after="0" w:line="240" w:lineRule="auto"/>
        <w:rPr>
          <w:rFonts w:ascii="Calibri" w:hAnsi="Calibri" w:cs="Calibri"/>
        </w:rPr>
      </w:pPr>
      <w:hyperlink r:id="rId14" w:tgtFrame="_blank" w:history="1">
        <w:r w:rsidRPr="0053706B">
          <w:rPr>
            <w:rStyle w:val="Hyperlink"/>
            <w:rFonts w:ascii="Calibri" w:hAnsi="Calibri" w:cs="Calibri"/>
          </w:rPr>
          <w:t>Cleveland Clinic Empathy</w:t>
        </w:r>
      </w:hyperlink>
      <w:r w:rsidRPr="0053706B">
        <w:rPr>
          <w:rFonts w:ascii="Calibri" w:hAnsi="Calibri" w:cs="Calibri"/>
        </w:rPr>
        <w:t> </w:t>
      </w:r>
    </w:p>
    <w:p w14:paraId="69C8AD31" w14:textId="77777777" w:rsidR="00CA58A1" w:rsidRDefault="00CA58A1" w:rsidP="00CA58A1">
      <w:pPr>
        <w:spacing w:after="0" w:line="240" w:lineRule="auto"/>
        <w:rPr>
          <w:rFonts w:ascii="Calibri" w:hAnsi="Calibri" w:cs="Calibri"/>
        </w:rPr>
      </w:pPr>
      <w:hyperlink r:id="rId15" w:tgtFrame="_blank" w:history="1">
        <w:r w:rsidRPr="0053706B">
          <w:rPr>
            <w:rStyle w:val="Hyperlink"/>
            <w:rFonts w:ascii="Calibri" w:hAnsi="Calibri" w:cs="Calibri"/>
          </w:rPr>
          <w:t>Say This, Not That: Patient Experience</w:t>
        </w:r>
      </w:hyperlink>
      <w:r w:rsidRPr="0053706B">
        <w:rPr>
          <w:rFonts w:ascii="Calibri" w:hAnsi="Calibri" w:cs="Calibri"/>
        </w:rPr>
        <w:t> </w:t>
      </w:r>
    </w:p>
    <w:p w14:paraId="079A08EA" w14:textId="77777777" w:rsidR="00631131" w:rsidRDefault="00631131" w:rsidP="009D451C">
      <w:pPr>
        <w:rPr>
          <w:rFonts w:ascii="Calibri" w:hAnsi="Calibri" w:cs="Calibri"/>
        </w:rPr>
      </w:pPr>
    </w:p>
    <w:p w14:paraId="7EFF50EF" w14:textId="45ABD16C" w:rsidR="00116271" w:rsidRDefault="00454779" w:rsidP="00116271">
      <w:pPr>
        <w:pStyle w:val="Heading2"/>
        <w:rPr>
          <w:rFonts w:ascii="Calibri" w:hAnsi="Calibri" w:cs="Calibri"/>
        </w:rPr>
      </w:pPr>
      <w:bookmarkStart w:id="2" w:name="_Example_discussion_prompts_1"/>
      <w:bookmarkEnd w:id="2"/>
      <w:r w:rsidRPr="00454779">
        <w:rPr>
          <w:rFonts w:ascii="Calibri" w:hAnsi="Calibri" w:cs="Calibri"/>
        </w:rPr>
        <w:t>Example discussion prompts (in-class or online)</w:t>
      </w:r>
    </w:p>
    <w:p w14:paraId="27561017" w14:textId="51736D1A" w:rsidR="00631131" w:rsidRPr="00631131" w:rsidRDefault="00631131" w:rsidP="00631131">
      <w:pPr>
        <w:rPr>
          <w:rFonts w:ascii="Calibri" w:hAnsi="Calibri" w:cs="Calibri"/>
        </w:rPr>
      </w:pPr>
      <w:r w:rsidRPr="00631131">
        <w:rPr>
          <w:rFonts w:ascii="Calibri" w:hAnsi="Calibri" w:cs="Calibri"/>
          <w:b/>
          <w:bCs/>
        </w:rPr>
        <w:t>Discussion Prompt: Empathy in Action</w:t>
      </w:r>
      <w:r w:rsidRPr="00631131">
        <w:rPr>
          <w:rFonts w:ascii="Calibri" w:hAnsi="Calibri" w:cs="Calibri"/>
        </w:rPr>
        <w:br/>
        <w:t>Think of a common situation in healthcare (e.g., a patient in pain, a family member asking for an update, someone feeling nervous before a procedure)</w:t>
      </w:r>
      <w:r>
        <w:rPr>
          <w:rFonts w:ascii="Calibri" w:hAnsi="Calibri" w:cs="Calibri"/>
        </w:rPr>
        <w:t xml:space="preserve">. </w:t>
      </w:r>
      <w:r w:rsidRPr="00631131">
        <w:rPr>
          <w:rFonts w:ascii="Calibri" w:hAnsi="Calibri" w:cs="Calibri"/>
        </w:rPr>
        <w:t>Write or act out</w:t>
      </w:r>
      <w:r w:rsidR="00116271">
        <w:rPr>
          <w:rFonts w:ascii="Calibri" w:hAnsi="Calibri" w:cs="Calibri"/>
        </w:rPr>
        <w:t xml:space="preserve"> (if in person)</w:t>
      </w:r>
      <w:r w:rsidRPr="00631131">
        <w:rPr>
          <w:rFonts w:ascii="Calibri" w:hAnsi="Calibri" w:cs="Calibri"/>
        </w:rPr>
        <w:t xml:space="preserve"> </w:t>
      </w:r>
      <w:r w:rsidRPr="00631131">
        <w:rPr>
          <w:rFonts w:ascii="Calibri" w:hAnsi="Calibri" w:cs="Calibri"/>
          <w:b/>
          <w:bCs/>
        </w:rPr>
        <w:t>two responses</w:t>
      </w:r>
      <w:r w:rsidRPr="00631131">
        <w:rPr>
          <w:rFonts w:ascii="Calibri" w:hAnsi="Calibri" w:cs="Calibri"/>
        </w:rPr>
        <w:t xml:space="preserve"> to the situation:</w:t>
      </w:r>
      <w:r w:rsidR="00116271">
        <w:rPr>
          <w:rFonts w:ascii="Calibri" w:hAnsi="Calibri" w:cs="Calibri"/>
        </w:rPr>
        <w:t xml:space="preserve"> </w:t>
      </w:r>
      <w:r>
        <w:rPr>
          <w:rFonts w:ascii="Calibri" w:hAnsi="Calibri" w:cs="Calibri"/>
        </w:rPr>
        <w:t>o</w:t>
      </w:r>
      <w:r w:rsidRPr="00631131">
        <w:rPr>
          <w:rFonts w:ascii="Calibri" w:hAnsi="Calibri" w:cs="Calibri"/>
        </w:rPr>
        <w:t>ne that shows empathy</w:t>
      </w:r>
      <w:r>
        <w:rPr>
          <w:rFonts w:ascii="Calibri" w:hAnsi="Calibri" w:cs="Calibri"/>
        </w:rPr>
        <w:t xml:space="preserve"> and o</w:t>
      </w:r>
      <w:r w:rsidRPr="00631131">
        <w:rPr>
          <w:rFonts w:ascii="Calibri" w:hAnsi="Calibri" w:cs="Calibri"/>
        </w:rPr>
        <w:t>ne that does not</w:t>
      </w:r>
      <w:r w:rsidR="00116271">
        <w:rPr>
          <w:rFonts w:ascii="Calibri" w:hAnsi="Calibri" w:cs="Calibri"/>
        </w:rPr>
        <w:t xml:space="preserve">. </w:t>
      </w:r>
      <w:r w:rsidRPr="00631131">
        <w:rPr>
          <w:rFonts w:ascii="Calibri" w:hAnsi="Calibri" w:cs="Calibri"/>
        </w:rPr>
        <w:t xml:space="preserve">Post your scenarios </w:t>
      </w:r>
      <w:r w:rsidR="00116271">
        <w:rPr>
          <w:rFonts w:ascii="Calibri" w:hAnsi="Calibri" w:cs="Calibri"/>
        </w:rPr>
        <w:t xml:space="preserve">(or act out) </w:t>
      </w:r>
      <w:r w:rsidRPr="00631131">
        <w:rPr>
          <w:rFonts w:ascii="Calibri" w:hAnsi="Calibri" w:cs="Calibri"/>
        </w:rPr>
        <w:t>and ask your classmates to guess which is the empathetic response. After they respond, explain what made one response more effective than the other.</w:t>
      </w:r>
    </w:p>
    <w:p w14:paraId="2BB40079" w14:textId="542D71FC" w:rsidR="00631131" w:rsidRPr="00631131" w:rsidRDefault="00631131" w:rsidP="00631131">
      <w:pPr>
        <w:rPr>
          <w:rFonts w:ascii="Calibri" w:hAnsi="Calibri" w:cs="Calibri"/>
        </w:rPr>
      </w:pPr>
      <w:r w:rsidRPr="00631131">
        <w:rPr>
          <w:rFonts w:ascii="Calibri" w:hAnsi="Calibri" w:cs="Calibri"/>
        </w:rPr>
        <w:t>Bonus: Share a phrase or action you think is especially helpful in showing empathy</w:t>
      </w:r>
      <w:r w:rsidR="00116271">
        <w:rPr>
          <w:rFonts w:ascii="Calibri" w:hAnsi="Calibri" w:cs="Calibri"/>
        </w:rPr>
        <w:t>.</w:t>
      </w:r>
    </w:p>
    <w:p w14:paraId="72B19208" w14:textId="51A2EE89" w:rsidR="008B52FF" w:rsidRPr="00E8744D" w:rsidRDefault="008B52FF" w:rsidP="00C52FA9">
      <w:pPr>
        <w:spacing w:after="0" w:line="240" w:lineRule="auto"/>
        <w:rPr>
          <w:rFonts w:ascii="Calibri" w:hAnsi="Calibri" w:cs="Calibri"/>
          <w:b/>
          <w:bCs/>
        </w:rPr>
      </w:pPr>
      <w:r w:rsidRPr="00E8744D">
        <w:rPr>
          <w:rFonts w:ascii="Calibri" w:hAnsi="Calibri" w:cs="Calibri"/>
          <w:b/>
          <w:bCs/>
        </w:rPr>
        <w:lastRenderedPageBreak/>
        <w:t xml:space="preserve">Life Stages Discussion </w:t>
      </w:r>
    </w:p>
    <w:p w14:paraId="69506F76" w14:textId="130678C4" w:rsidR="008B52FF" w:rsidRPr="008B52FF" w:rsidRDefault="008B52FF" w:rsidP="00C52FA9">
      <w:pPr>
        <w:spacing w:after="0" w:line="240" w:lineRule="auto"/>
        <w:rPr>
          <w:rFonts w:ascii="Calibri" w:hAnsi="Calibri" w:cs="Calibri"/>
        </w:rPr>
      </w:pPr>
      <w:r w:rsidRPr="008B52FF">
        <w:rPr>
          <w:rFonts w:ascii="Calibri" w:hAnsi="Calibri" w:cs="Calibri"/>
        </w:rPr>
        <w:t xml:space="preserve">Think critically and write an original discussion post that describes: How identifying common illnesses, diseases, and developmental issues for a specific age group is useful for healthcare professionals. Provide an example from the video </w:t>
      </w:r>
      <w:r w:rsidR="00E8744D">
        <w:rPr>
          <w:rFonts w:ascii="Calibri" w:hAnsi="Calibri" w:cs="Calibri"/>
        </w:rPr>
        <w:t xml:space="preserve"> </w:t>
      </w:r>
      <w:hyperlink r:id="rId16" w:tgtFrame="_blank" w:history="1">
        <w:r w:rsidR="00E8744D" w:rsidRPr="0053706B">
          <w:rPr>
            <w:rStyle w:val="Hyperlink"/>
            <w:rFonts w:ascii="Calibri" w:hAnsi="Calibri" w:cs="Calibri"/>
          </w:rPr>
          <w:t>Erikson’s Psychosocial Stages</w:t>
        </w:r>
      </w:hyperlink>
      <w:r w:rsidR="00E8744D" w:rsidRPr="0053706B">
        <w:rPr>
          <w:rFonts w:ascii="Calibri" w:hAnsi="Calibri" w:cs="Calibri"/>
        </w:rPr>
        <w:t> </w:t>
      </w:r>
    </w:p>
    <w:p w14:paraId="38E5D42E" w14:textId="2D7BDE28" w:rsidR="00631131" w:rsidRDefault="008B52FF" w:rsidP="00C52FA9">
      <w:pPr>
        <w:spacing w:after="0" w:line="240" w:lineRule="auto"/>
        <w:rPr>
          <w:rFonts w:ascii="Calibri" w:hAnsi="Calibri" w:cs="Calibri"/>
        </w:rPr>
      </w:pPr>
      <w:r w:rsidRPr="008B52FF">
        <w:rPr>
          <w:rFonts w:ascii="Calibri" w:hAnsi="Calibri" w:cs="Calibri"/>
        </w:rPr>
        <w:t>After writing an initial post, reply to at least three different classmates in response to their initial post.  Write a constructive response and ask questions. Simply agreeing, disagreeing, or thanking someone for the post is not acceptable. Ask questions and fully explain your viewpoint.</w:t>
      </w:r>
    </w:p>
    <w:p w14:paraId="4BA3D4D4" w14:textId="77777777" w:rsidR="008B735C" w:rsidRDefault="008B735C" w:rsidP="00C52FA9">
      <w:pPr>
        <w:spacing w:after="0" w:line="240" w:lineRule="auto"/>
        <w:rPr>
          <w:rFonts w:ascii="Calibri" w:hAnsi="Calibri" w:cs="Calibri"/>
        </w:rPr>
      </w:pPr>
    </w:p>
    <w:p w14:paraId="49F2CB86" w14:textId="77777777" w:rsidR="008B735C" w:rsidRPr="008B735C" w:rsidRDefault="008B735C" w:rsidP="00C52FA9">
      <w:pPr>
        <w:spacing w:after="0" w:line="240" w:lineRule="auto"/>
        <w:rPr>
          <w:rFonts w:ascii="Calibri" w:hAnsi="Calibri" w:cs="Calibri"/>
        </w:rPr>
      </w:pPr>
      <w:r w:rsidRPr="008B735C">
        <w:rPr>
          <w:rFonts w:ascii="Calibri" w:hAnsi="Calibri" w:cs="Calibri"/>
          <w:b/>
          <w:bCs/>
        </w:rPr>
        <w:t>Chronic Disease &amp; Customer Service Presentation</w:t>
      </w:r>
      <w:r w:rsidRPr="008B735C">
        <w:rPr>
          <w:rFonts w:ascii="Calibri" w:hAnsi="Calibri" w:cs="Calibri"/>
        </w:rPr>
        <w:t> </w:t>
      </w:r>
    </w:p>
    <w:p w14:paraId="0276AAAD" w14:textId="77777777" w:rsidR="008B735C" w:rsidRPr="008B735C" w:rsidRDefault="008B735C" w:rsidP="00C52FA9">
      <w:pPr>
        <w:spacing w:after="0" w:line="240" w:lineRule="auto"/>
        <w:rPr>
          <w:rFonts w:ascii="Calibri" w:hAnsi="Calibri" w:cs="Calibri"/>
        </w:rPr>
      </w:pPr>
      <w:r w:rsidRPr="008B735C">
        <w:rPr>
          <w:rFonts w:ascii="Calibri" w:hAnsi="Calibri" w:cs="Calibri"/>
        </w:rPr>
        <w:t>Your supervisor has given you the task of making a presentation for your coworkers about how to provide a high level of care to a patient with a chronic disease.  </w:t>
      </w:r>
    </w:p>
    <w:p w14:paraId="1D7E5DE8" w14:textId="77777777" w:rsidR="008B735C" w:rsidRPr="008B735C" w:rsidRDefault="008B735C" w:rsidP="00C52FA9">
      <w:pPr>
        <w:spacing w:after="0" w:line="240" w:lineRule="auto"/>
        <w:rPr>
          <w:rFonts w:ascii="Calibri" w:hAnsi="Calibri" w:cs="Calibri"/>
        </w:rPr>
      </w:pPr>
      <w:hyperlink r:id="rId17" w:anchor="print" w:tgtFrame="_blank" w:history="1">
        <w:r w:rsidRPr="008B735C">
          <w:rPr>
            <w:rStyle w:val="Hyperlink"/>
            <w:rFonts w:ascii="Calibri" w:hAnsi="Calibri" w:cs="Calibri"/>
          </w:rPr>
          <w:t>https://www.cdc.gov/chronic-disease/?CDC_AAref_Val=https://www.cdc.gov/chronicdisease/about/index.htm#print</w:t>
        </w:r>
      </w:hyperlink>
      <w:r w:rsidRPr="008B735C">
        <w:rPr>
          <w:rFonts w:ascii="Calibri" w:hAnsi="Calibri" w:cs="Calibri"/>
        </w:rPr>
        <w:t> </w:t>
      </w:r>
    </w:p>
    <w:p w14:paraId="13E54376" w14:textId="77777777" w:rsidR="008B735C" w:rsidRPr="008B735C" w:rsidRDefault="008B735C" w:rsidP="00C52FA9">
      <w:pPr>
        <w:numPr>
          <w:ilvl w:val="0"/>
          <w:numId w:val="53"/>
        </w:numPr>
        <w:spacing w:after="0" w:line="240" w:lineRule="auto"/>
        <w:rPr>
          <w:rFonts w:ascii="Calibri" w:hAnsi="Calibri" w:cs="Calibri"/>
        </w:rPr>
      </w:pPr>
      <w:r w:rsidRPr="008B735C">
        <w:rPr>
          <w:rFonts w:ascii="Calibri" w:hAnsi="Calibri" w:cs="Calibri"/>
        </w:rPr>
        <w:t>Select a chronic disease. </w:t>
      </w:r>
    </w:p>
    <w:p w14:paraId="5D59B67F" w14:textId="77777777" w:rsidR="008B735C" w:rsidRPr="008B735C" w:rsidRDefault="008B735C" w:rsidP="00C52FA9">
      <w:pPr>
        <w:numPr>
          <w:ilvl w:val="0"/>
          <w:numId w:val="54"/>
        </w:numPr>
        <w:spacing w:after="0" w:line="240" w:lineRule="auto"/>
        <w:rPr>
          <w:rFonts w:ascii="Calibri" w:hAnsi="Calibri" w:cs="Calibri"/>
        </w:rPr>
      </w:pPr>
      <w:r w:rsidRPr="008B735C">
        <w:rPr>
          <w:rFonts w:ascii="Calibri" w:hAnsi="Calibri" w:cs="Calibri"/>
        </w:rPr>
        <w:t>Include the risk factors. </w:t>
      </w:r>
    </w:p>
    <w:p w14:paraId="55BAFB8E" w14:textId="77777777" w:rsidR="008B735C" w:rsidRPr="008B735C" w:rsidRDefault="008B735C" w:rsidP="00C52FA9">
      <w:pPr>
        <w:numPr>
          <w:ilvl w:val="0"/>
          <w:numId w:val="55"/>
        </w:numPr>
        <w:spacing w:after="0" w:line="240" w:lineRule="auto"/>
        <w:rPr>
          <w:rFonts w:ascii="Calibri" w:hAnsi="Calibri" w:cs="Calibri"/>
        </w:rPr>
      </w:pPr>
      <w:r w:rsidRPr="008B735C">
        <w:rPr>
          <w:rFonts w:ascii="Calibri" w:hAnsi="Calibri" w:cs="Calibri"/>
        </w:rPr>
        <w:t xml:space="preserve">Ways to prevent </w:t>
      </w:r>
      <w:proofErr w:type="gramStart"/>
      <w:r w:rsidRPr="008B735C">
        <w:rPr>
          <w:rFonts w:ascii="Calibri" w:hAnsi="Calibri" w:cs="Calibri"/>
        </w:rPr>
        <w:t>the disease</w:t>
      </w:r>
      <w:proofErr w:type="gramEnd"/>
      <w:r w:rsidRPr="008B735C">
        <w:rPr>
          <w:rFonts w:ascii="Calibri" w:hAnsi="Calibri" w:cs="Calibri"/>
        </w:rPr>
        <w:t>. </w:t>
      </w:r>
    </w:p>
    <w:p w14:paraId="01515320" w14:textId="77777777" w:rsidR="008B735C" w:rsidRPr="008B735C" w:rsidRDefault="008B735C" w:rsidP="00C52FA9">
      <w:pPr>
        <w:numPr>
          <w:ilvl w:val="0"/>
          <w:numId w:val="56"/>
        </w:numPr>
        <w:spacing w:after="0" w:line="240" w:lineRule="auto"/>
        <w:rPr>
          <w:rFonts w:ascii="Calibri" w:hAnsi="Calibri" w:cs="Calibri"/>
        </w:rPr>
      </w:pPr>
      <w:r w:rsidRPr="008B735C">
        <w:rPr>
          <w:rFonts w:ascii="Calibri" w:hAnsi="Calibri" w:cs="Calibri"/>
        </w:rPr>
        <w:t>Explain how to provide a high level of patient care. </w:t>
      </w:r>
    </w:p>
    <w:p w14:paraId="27EEB29E" w14:textId="77777777" w:rsidR="008B735C" w:rsidRPr="008B735C" w:rsidRDefault="008B735C" w:rsidP="00C52FA9">
      <w:pPr>
        <w:numPr>
          <w:ilvl w:val="0"/>
          <w:numId w:val="57"/>
        </w:numPr>
        <w:spacing w:after="0" w:line="240" w:lineRule="auto"/>
        <w:rPr>
          <w:rFonts w:ascii="Calibri" w:hAnsi="Calibri" w:cs="Calibri"/>
        </w:rPr>
      </w:pPr>
      <w:r w:rsidRPr="008B735C">
        <w:rPr>
          <w:rFonts w:ascii="Calibri" w:hAnsi="Calibri" w:cs="Calibri"/>
        </w:rPr>
        <w:t xml:space="preserve">Create </w:t>
      </w:r>
      <w:proofErr w:type="gramStart"/>
      <w:r w:rsidRPr="008B735C">
        <w:rPr>
          <w:rFonts w:ascii="Calibri" w:hAnsi="Calibri" w:cs="Calibri"/>
        </w:rPr>
        <w:t>a PowerPoint</w:t>
      </w:r>
      <w:proofErr w:type="gramEnd"/>
      <w:r w:rsidRPr="008B735C">
        <w:rPr>
          <w:rFonts w:ascii="Calibri" w:hAnsi="Calibri" w:cs="Calibri"/>
        </w:rPr>
        <w:t xml:space="preserve"> that contains a minimum of 6 slides. Choose a design template that is easy to read (avoid templates with small text or distracting elements). Include a title slide and works cited. Review your work for grammar, spelling, or word choice errors.  </w:t>
      </w:r>
    </w:p>
    <w:p w14:paraId="0B470F86" w14:textId="77777777" w:rsidR="008B735C" w:rsidRDefault="008B735C" w:rsidP="00C52FA9">
      <w:pPr>
        <w:numPr>
          <w:ilvl w:val="0"/>
          <w:numId w:val="58"/>
        </w:numPr>
        <w:spacing w:after="0" w:line="240" w:lineRule="auto"/>
        <w:rPr>
          <w:rFonts w:ascii="Calibri" w:hAnsi="Calibri" w:cs="Calibri"/>
        </w:rPr>
      </w:pPr>
      <w:r w:rsidRPr="008B735C">
        <w:rPr>
          <w:rFonts w:ascii="Calibri" w:hAnsi="Calibri" w:cs="Calibri"/>
        </w:rPr>
        <w:t>Upload your presentation before the due date. </w:t>
      </w:r>
    </w:p>
    <w:p w14:paraId="7CA8BA8E" w14:textId="77777777" w:rsidR="001B5856" w:rsidRDefault="001B5856" w:rsidP="001B5856">
      <w:pPr>
        <w:spacing w:after="0" w:line="240" w:lineRule="auto"/>
        <w:rPr>
          <w:rFonts w:ascii="Calibri" w:hAnsi="Calibri" w:cs="Calibri"/>
        </w:rPr>
      </w:pPr>
    </w:p>
    <w:p w14:paraId="234476C5" w14:textId="70EFDDF0" w:rsidR="001B5856" w:rsidRPr="001B5856" w:rsidRDefault="001B5856" w:rsidP="001B5856">
      <w:pPr>
        <w:spacing w:after="0" w:line="240" w:lineRule="auto"/>
        <w:rPr>
          <w:rFonts w:ascii="Calibri" w:hAnsi="Calibri" w:cs="Calibri"/>
          <w:b/>
          <w:bCs/>
        </w:rPr>
      </w:pPr>
      <w:r w:rsidRPr="001B5856">
        <w:rPr>
          <w:rFonts w:ascii="Calibri" w:hAnsi="Calibri" w:cs="Calibri"/>
          <w:b/>
          <w:bCs/>
        </w:rPr>
        <w:t>Recognizing Empathy Gaps in Healthcare Communication</w:t>
      </w:r>
    </w:p>
    <w:p w14:paraId="148D16E5" w14:textId="2EBDB3BD" w:rsidR="001B5856" w:rsidRPr="001B5856" w:rsidRDefault="001B5856" w:rsidP="001B5856">
      <w:pPr>
        <w:spacing w:after="0" w:line="240" w:lineRule="auto"/>
        <w:rPr>
          <w:rFonts w:ascii="Calibri" w:hAnsi="Calibri" w:cs="Calibri"/>
        </w:rPr>
      </w:pPr>
      <w:r w:rsidRPr="001B5856">
        <w:rPr>
          <w:rFonts w:ascii="Calibri" w:hAnsi="Calibri" w:cs="Calibri"/>
        </w:rPr>
        <w:t xml:space="preserve">After watching the </w:t>
      </w:r>
      <w:r w:rsidRPr="001B5856">
        <w:rPr>
          <w:rFonts w:ascii="Calibri" w:hAnsi="Calibri" w:cs="Calibri"/>
          <w:b/>
          <w:bCs/>
        </w:rPr>
        <w:t>“</w:t>
      </w:r>
      <w:hyperlink r:id="rId18" w:history="1">
        <w:r w:rsidRPr="001B5856">
          <w:rPr>
            <w:rStyle w:val="Hyperlink"/>
            <w:rFonts w:ascii="Calibri" w:hAnsi="Calibri" w:cs="Calibri"/>
            <w:b/>
            <w:bCs/>
          </w:rPr>
          <w:t>Say This, Not That: Patient Experience</w:t>
        </w:r>
      </w:hyperlink>
      <w:r w:rsidRPr="001B5856">
        <w:rPr>
          <w:rFonts w:ascii="Calibri" w:hAnsi="Calibri" w:cs="Calibri"/>
          <w:b/>
          <w:bCs/>
        </w:rPr>
        <w:t>”</w:t>
      </w:r>
      <w:r w:rsidRPr="001B5856">
        <w:rPr>
          <w:rFonts w:ascii="Calibri" w:hAnsi="Calibri" w:cs="Calibri"/>
        </w:rPr>
        <w:t xml:space="preserve"> video, take a moment to reflect and respond:</w:t>
      </w:r>
    </w:p>
    <w:p w14:paraId="03B412EE" w14:textId="77777777" w:rsidR="001B5856" w:rsidRPr="001B5856" w:rsidRDefault="001B5856" w:rsidP="001B5856">
      <w:pPr>
        <w:numPr>
          <w:ilvl w:val="0"/>
          <w:numId w:val="62"/>
        </w:numPr>
        <w:spacing w:after="0" w:line="240" w:lineRule="auto"/>
        <w:rPr>
          <w:rFonts w:ascii="Calibri" w:hAnsi="Calibri" w:cs="Calibri"/>
        </w:rPr>
      </w:pPr>
      <w:r w:rsidRPr="001B5856">
        <w:rPr>
          <w:rFonts w:ascii="Calibri" w:hAnsi="Calibri" w:cs="Calibri"/>
          <w:b/>
          <w:bCs/>
        </w:rPr>
        <w:t>What did you notice?</w:t>
      </w:r>
    </w:p>
    <w:p w14:paraId="2E46EFBB" w14:textId="77777777" w:rsidR="001B5856" w:rsidRPr="001B5856" w:rsidRDefault="001B5856" w:rsidP="001B5856">
      <w:pPr>
        <w:numPr>
          <w:ilvl w:val="1"/>
          <w:numId w:val="62"/>
        </w:numPr>
        <w:spacing w:after="0" w:line="240" w:lineRule="auto"/>
        <w:rPr>
          <w:rFonts w:ascii="Calibri" w:hAnsi="Calibri" w:cs="Calibri"/>
        </w:rPr>
      </w:pPr>
      <w:r w:rsidRPr="001B5856">
        <w:rPr>
          <w:rFonts w:ascii="Calibri" w:hAnsi="Calibri" w:cs="Calibri"/>
        </w:rPr>
        <w:t xml:space="preserve">Identify specific interactions or phrases in the video that </w:t>
      </w:r>
      <w:r w:rsidRPr="001B5856">
        <w:rPr>
          <w:rFonts w:ascii="Calibri" w:hAnsi="Calibri" w:cs="Calibri"/>
          <w:b/>
          <w:bCs/>
        </w:rPr>
        <w:t>felt unempathetic</w:t>
      </w:r>
      <w:r w:rsidRPr="001B5856">
        <w:rPr>
          <w:rFonts w:ascii="Calibri" w:hAnsi="Calibri" w:cs="Calibri"/>
        </w:rPr>
        <w:t xml:space="preserve"> or caused discomfort for the patient or family.</w:t>
      </w:r>
    </w:p>
    <w:p w14:paraId="7267A668" w14:textId="77777777" w:rsidR="001B5856" w:rsidRPr="001B5856" w:rsidRDefault="001B5856" w:rsidP="001B5856">
      <w:pPr>
        <w:numPr>
          <w:ilvl w:val="0"/>
          <w:numId w:val="62"/>
        </w:numPr>
        <w:spacing w:after="0" w:line="240" w:lineRule="auto"/>
        <w:rPr>
          <w:rFonts w:ascii="Calibri" w:hAnsi="Calibri" w:cs="Calibri"/>
        </w:rPr>
      </w:pPr>
      <w:r w:rsidRPr="001B5856">
        <w:rPr>
          <w:rFonts w:ascii="Calibri" w:hAnsi="Calibri" w:cs="Calibri"/>
          <w:b/>
          <w:bCs/>
        </w:rPr>
        <w:t>What was missing?</w:t>
      </w:r>
    </w:p>
    <w:p w14:paraId="0D67DCF2" w14:textId="77777777" w:rsidR="001B5856" w:rsidRPr="001B5856" w:rsidRDefault="001B5856" w:rsidP="001B5856">
      <w:pPr>
        <w:numPr>
          <w:ilvl w:val="1"/>
          <w:numId w:val="62"/>
        </w:numPr>
        <w:spacing w:after="0" w:line="240" w:lineRule="auto"/>
        <w:rPr>
          <w:rFonts w:ascii="Calibri" w:hAnsi="Calibri" w:cs="Calibri"/>
        </w:rPr>
      </w:pPr>
      <w:r w:rsidRPr="001B5856">
        <w:rPr>
          <w:rFonts w:ascii="Calibri" w:hAnsi="Calibri" w:cs="Calibri"/>
        </w:rPr>
        <w:t xml:space="preserve">Describe communication components that were absent—such as </w:t>
      </w:r>
      <w:r w:rsidRPr="001B5856">
        <w:rPr>
          <w:rFonts w:ascii="Calibri" w:hAnsi="Calibri" w:cs="Calibri"/>
          <w:b/>
          <w:bCs/>
        </w:rPr>
        <w:t>tone, body language, listening, reassurance</w:t>
      </w:r>
      <w:r w:rsidRPr="001B5856">
        <w:rPr>
          <w:rFonts w:ascii="Calibri" w:hAnsi="Calibri" w:cs="Calibri"/>
        </w:rPr>
        <w:t xml:space="preserve">, or </w:t>
      </w:r>
      <w:r w:rsidRPr="001B5856">
        <w:rPr>
          <w:rFonts w:ascii="Calibri" w:hAnsi="Calibri" w:cs="Calibri"/>
          <w:b/>
          <w:bCs/>
        </w:rPr>
        <w:t>correct word choice</w:t>
      </w:r>
      <w:r w:rsidRPr="001B5856">
        <w:rPr>
          <w:rFonts w:ascii="Calibri" w:hAnsi="Calibri" w:cs="Calibri"/>
        </w:rPr>
        <w:t>. Use examples from what you observed.</w:t>
      </w:r>
    </w:p>
    <w:p w14:paraId="6493D873" w14:textId="77777777" w:rsidR="001B5856" w:rsidRPr="001B5856" w:rsidRDefault="001B5856" w:rsidP="001B5856">
      <w:pPr>
        <w:numPr>
          <w:ilvl w:val="0"/>
          <w:numId w:val="62"/>
        </w:numPr>
        <w:spacing w:after="0" w:line="240" w:lineRule="auto"/>
        <w:rPr>
          <w:rFonts w:ascii="Calibri" w:hAnsi="Calibri" w:cs="Calibri"/>
        </w:rPr>
      </w:pPr>
      <w:r w:rsidRPr="001B5856">
        <w:rPr>
          <w:rFonts w:ascii="Calibri" w:hAnsi="Calibri" w:cs="Calibri"/>
          <w:b/>
          <w:bCs/>
        </w:rPr>
        <w:t>Why might people not show empathy in their roles?</w:t>
      </w:r>
    </w:p>
    <w:p w14:paraId="16E397E2" w14:textId="77777777" w:rsidR="001B5856" w:rsidRPr="001B5856" w:rsidRDefault="001B5856" w:rsidP="001B5856">
      <w:pPr>
        <w:numPr>
          <w:ilvl w:val="1"/>
          <w:numId w:val="62"/>
        </w:numPr>
        <w:spacing w:after="0" w:line="240" w:lineRule="auto"/>
        <w:rPr>
          <w:rFonts w:ascii="Calibri" w:hAnsi="Calibri" w:cs="Calibri"/>
        </w:rPr>
      </w:pPr>
      <w:r w:rsidRPr="001B5856">
        <w:rPr>
          <w:rFonts w:ascii="Calibri" w:hAnsi="Calibri" w:cs="Calibri"/>
        </w:rPr>
        <w:t>Reflect on possible reasons: being rushed, stress, habit, lack of training, or emotional burnout. How could these affect patient care?</w:t>
      </w:r>
    </w:p>
    <w:p w14:paraId="3446865B" w14:textId="77777777" w:rsidR="001B5856" w:rsidRPr="001B5856" w:rsidRDefault="001B5856" w:rsidP="001B5856">
      <w:pPr>
        <w:numPr>
          <w:ilvl w:val="0"/>
          <w:numId w:val="62"/>
        </w:numPr>
        <w:spacing w:after="0" w:line="240" w:lineRule="auto"/>
        <w:rPr>
          <w:rFonts w:ascii="Calibri" w:hAnsi="Calibri" w:cs="Calibri"/>
        </w:rPr>
      </w:pPr>
      <w:r w:rsidRPr="001B5856">
        <w:rPr>
          <w:rFonts w:ascii="Calibri" w:hAnsi="Calibri" w:cs="Calibri"/>
          <w:b/>
          <w:bCs/>
        </w:rPr>
        <w:t>How could a more empathetic response change the outcome?</w:t>
      </w:r>
    </w:p>
    <w:p w14:paraId="109D0EF4" w14:textId="77777777" w:rsidR="001B5856" w:rsidRPr="001B5856" w:rsidRDefault="001B5856" w:rsidP="001B5856">
      <w:pPr>
        <w:numPr>
          <w:ilvl w:val="1"/>
          <w:numId w:val="62"/>
        </w:numPr>
        <w:spacing w:after="0" w:line="240" w:lineRule="auto"/>
        <w:rPr>
          <w:rFonts w:ascii="Calibri" w:hAnsi="Calibri" w:cs="Calibri"/>
        </w:rPr>
      </w:pPr>
      <w:r w:rsidRPr="001B5856">
        <w:rPr>
          <w:rFonts w:ascii="Calibri" w:hAnsi="Calibri" w:cs="Calibri"/>
        </w:rPr>
        <w:t>Rewrite one unempathetic phrase from the video into a more caring and supportive version.</w:t>
      </w:r>
    </w:p>
    <w:p w14:paraId="1CD15F2C" w14:textId="77777777" w:rsidR="008B735C" w:rsidRPr="003B7FD2" w:rsidRDefault="008B735C" w:rsidP="00C52FA9">
      <w:pPr>
        <w:spacing w:after="0" w:line="240" w:lineRule="auto"/>
        <w:rPr>
          <w:rFonts w:ascii="Calibri" w:hAnsi="Calibri" w:cs="Calibri"/>
        </w:rPr>
      </w:pPr>
    </w:p>
    <w:p w14:paraId="1AC7F319" w14:textId="661356C3" w:rsidR="00225E46" w:rsidRPr="00225E46" w:rsidRDefault="00225E46" w:rsidP="00225E46">
      <w:pPr>
        <w:pStyle w:val="Heading2"/>
        <w:rPr>
          <w:rFonts w:ascii="Calibri" w:hAnsi="Calibri" w:cs="Calibri"/>
        </w:rPr>
      </w:pPr>
      <w:bookmarkStart w:id="3" w:name="_Example_discussion_prompt"/>
      <w:bookmarkStart w:id="4" w:name="_Example_discussion_prompts"/>
      <w:bookmarkStart w:id="5" w:name="_Seeing_Through_Their"/>
      <w:bookmarkEnd w:id="3"/>
      <w:bookmarkEnd w:id="4"/>
      <w:bookmarkEnd w:id="5"/>
      <w:r w:rsidRPr="00225E46">
        <w:rPr>
          <w:rFonts w:ascii="Calibri" w:hAnsi="Calibri" w:cs="Calibri"/>
        </w:rPr>
        <w:t>Seeing Through Their Eyes: Empathy in Healthcare</w:t>
      </w:r>
    </w:p>
    <w:p w14:paraId="1B323681" w14:textId="6BB62C10" w:rsidR="00225E46" w:rsidRPr="00225E46" w:rsidRDefault="00225E46" w:rsidP="00225E46">
      <w:pPr>
        <w:spacing w:after="0" w:line="240" w:lineRule="auto"/>
        <w:contextualSpacing/>
        <w:rPr>
          <w:rFonts w:ascii="Calibri" w:hAnsi="Calibri" w:cs="Calibri"/>
        </w:rPr>
      </w:pPr>
      <w:r w:rsidRPr="00225E46">
        <w:rPr>
          <w:rFonts w:ascii="Calibri" w:hAnsi="Calibri" w:cs="Calibri"/>
        </w:rPr>
        <w:t>30–45 minutes</w:t>
      </w:r>
      <w:r>
        <w:rPr>
          <w:rFonts w:ascii="Calibri" w:hAnsi="Calibri" w:cs="Calibri"/>
        </w:rPr>
        <w:t xml:space="preserve">, </w:t>
      </w:r>
      <w:r w:rsidR="009937BC">
        <w:rPr>
          <w:rFonts w:ascii="Calibri" w:hAnsi="Calibri" w:cs="Calibri"/>
        </w:rPr>
        <w:t>i</w:t>
      </w:r>
      <w:r w:rsidRPr="00225E46">
        <w:rPr>
          <w:rFonts w:ascii="Calibri" w:hAnsi="Calibri" w:cs="Calibri"/>
        </w:rPr>
        <w:t>n-person, online, whole group or small groups</w:t>
      </w:r>
    </w:p>
    <w:p w14:paraId="7061C56E" w14:textId="77777777" w:rsidR="00225E46" w:rsidRPr="00225E46" w:rsidRDefault="00225E46" w:rsidP="00225E46">
      <w:pPr>
        <w:spacing w:after="0" w:line="240" w:lineRule="auto"/>
        <w:contextualSpacing/>
        <w:rPr>
          <w:rFonts w:ascii="Calibri" w:hAnsi="Calibri" w:cs="Calibri"/>
        </w:rPr>
      </w:pPr>
      <w:r w:rsidRPr="00361E6F">
        <w:rPr>
          <w:rFonts w:ascii="Calibri" w:hAnsi="Calibri" w:cs="Calibri"/>
          <w:b/>
          <w:bCs/>
        </w:rPr>
        <w:t>Competency</w:t>
      </w:r>
      <w:r w:rsidRPr="00225E46">
        <w:rPr>
          <w:rFonts w:ascii="Calibri" w:hAnsi="Calibri" w:cs="Calibri"/>
        </w:rPr>
        <w:t>: 3</w:t>
      </w:r>
    </w:p>
    <w:p w14:paraId="4C469E7D" w14:textId="77777777" w:rsidR="00225E46" w:rsidRPr="00225E46" w:rsidRDefault="00225E46" w:rsidP="00225E46">
      <w:pPr>
        <w:spacing w:after="0" w:line="240" w:lineRule="auto"/>
        <w:contextualSpacing/>
        <w:rPr>
          <w:rFonts w:ascii="Calibri" w:hAnsi="Calibri" w:cs="Calibri"/>
        </w:rPr>
      </w:pPr>
    </w:p>
    <w:p w14:paraId="0D66BC31" w14:textId="77083710" w:rsidR="00225E46" w:rsidRPr="00361E6F" w:rsidRDefault="00225E46" w:rsidP="00225E46">
      <w:pPr>
        <w:spacing w:after="0" w:line="240" w:lineRule="auto"/>
        <w:contextualSpacing/>
        <w:rPr>
          <w:rFonts w:ascii="Calibri" w:hAnsi="Calibri" w:cs="Calibri"/>
          <w:b/>
          <w:bCs/>
        </w:rPr>
      </w:pPr>
      <w:r w:rsidRPr="00361E6F">
        <w:rPr>
          <w:rFonts w:ascii="Calibri" w:hAnsi="Calibri" w:cs="Calibri"/>
          <w:b/>
          <w:bCs/>
        </w:rPr>
        <w:t>Materials</w:t>
      </w:r>
    </w:p>
    <w:p w14:paraId="4387B873" w14:textId="77777777" w:rsidR="00BC5090" w:rsidRPr="00BC5090" w:rsidRDefault="00BC5090" w:rsidP="00BC5090">
      <w:pPr>
        <w:pStyle w:val="ListParagraph"/>
        <w:numPr>
          <w:ilvl w:val="0"/>
          <w:numId w:val="41"/>
        </w:numPr>
        <w:spacing w:after="0" w:line="240" w:lineRule="auto"/>
        <w:rPr>
          <w:rFonts w:ascii="Calibri" w:hAnsi="Calibri" w:cs="Calibri"/>
        </w:rPr>
      </w:pPr>
      <w:r w:rsidRPr="00BC5090">
        <w:rPr>
          <w:rFonts w:ascii="Calibri" w:hAnsi="Calibri" w:cs="Calibri"/>
        </w:rPr>
        <w:t xml:space="preserve">Empathy: The Human Connection to Patient Care by Cleveland Clinic </w:t>
      </w:r>
      <w:hyperlink r:id="rId19" w:history="1">
        <w:r w:rsidRPr="00BC5090">
          <w:rPr>
            <w:rStyle w:val="Hyperlink"/>
            <w:rFonts w:ascii="Calibri" w:hAnsi="Calibri" w:cs="Calibri"/>
          </w:rPr>
          <w:t>Watch on YouTube</w:t>
        </w:r>
      </w:hyperlink>
    </w:p>
    <w:p w14:paraId="1087CD29" w14:textId="600A8BBA" w:rsidR="00225E46" w:rsidRPr="00BC5090" w:rsidRDefault="00225E46" w:rsidP="00BC5090">
      <w:pPr>
        <w:pStyle w:val="ListParagraph"/>
        <w:numPr>
          <w:ilvl w:val="0"/>
          <w:numId w:val="41"/>
        </w:numPr>
        <w:spacing w:after="0" w:line="240" w:lineRule="auto"/>
        <w:rPr>
          <w:rFonts w:ascii="Calibri" w:hAnsi="Calibri" w:cs="Calibri"/>
        </w:rPr>
      </w:pPr>
      <w:r w:rsidRPr="00BC5090">
        <w:rPr>
          <w:rFonts w:ascii="Calibri" w:hAnsi="Calibri" w:cs="Calibri"/>
        </w:rPr>
        <w:t>Student writing supplies or note-taking devices</w:t>
      </w:r>
    </w:p>
    <w:p w14:paraId="44D66AC5" w14:textId="77777777" w:rsidR="00225E46" w:rsidRPr="00BC5090" w:rsidRDefault="00225E46" w:rsidP="00BC5090">
      <w:pPr>
        <w:pStyle w:val="ListParagraph"/>
        <w:numPr>
          <w:ilvl w:val="0"/>
          <w:numId w:val="41"/>
        </w:numPr>
        <w:spacing w:after="0" w:line="240" w:lineRule="auto"/>
        <w:rPr>
          <w:rFonts w:ascii="Calibri" w:hAnsi="Calibri" w:cs="Calibri"/>
        </w:rPr>
      </w:pPr>
      <w:r w:rsidRPr="00BC5090">
        <w:rPr>
          <w:rFonts w:ascii="Calibri" w:hAnsi="Calibri" w:cs="Calibri"/>
        </w:rPr>
        <w:lastRenderedPageBreak/>
        <w:t>Optional: T-chart handout or printed discussion prompts</w:t>
      </w:r>
    </w:p>
    <w:p w14:paraId="70CAEF57" w14:textId="77777777" w:rsidR="00225E46" w:rsidRPr="00225E46" w:rsidRDefault="00225E46" w:rsidP="00225E46">
      <w:pPr>
        <w:spacing w:after="0" w:line="240" w:lineRule="auto"/>
        <w:contextualSpacing/>
        <w:rPr>
          <w:rFonts w:ascii="Calibri" w:hAnsi="Calibri" w:cs="Calibri"/>
        </w:rPr>
      </w:pPr>
    </w:p>
    <w:p w14:paraId="014A3F33" w14:textId="7FEBA982" w:rsidR="00225E46" w:rsidRPr="00361E6F" w:rsidRDefault="00225E46" w:rsidP="00225E46">
      <w:pPr>
        <w:spacing w:after="0" w:line="240" w:lineRule="auto"/>
        <w:contextualSpacing/>
        <w:rPr>
          <w:rFonts w:ascii="Calibri" w:hAnsi="Calibri" w:cs="Calibri"/>
          <w:b/>
          <w:bCs/>
        </w:rPr>
      </w:pPr>
      <w:r w:rsidRPr="00361E6F">
        <w:rPr>
          <w:rFonts w:ascii="Calibri" w:hAnsi="Calibri" w:cs="Calibri"/>
          <w:b/>
          <w:bCs/>
        </w:rPr>
        <w:t>Set Up</w:t>
      </w:r>
    </w:p>
    <w:p w14:paraId="4883A73D" w14:textId="475DF9BB" w:rsidR="00225E46" w:rsidRPr="00BC5090" w:rsidRDefault="00225E46" w:rsidP="00BC5090">
      <w:pPr>
        <w:pStyle w:val="ListParagraph"/>
        <w:numPr>
          <w:ilvl w:val="0"/>
          <w:numId w:val="43"/>
        </w:numPr>
        <w:spacing w:after="0" w:line="240" w:lineRule="auto"/>
        <w:rPr>
          <w:rFonts w:ascii="Calibri" w:hAnsi="Calibri" w:cs="Calibri"/>
        </w:rPr>
      </w:pPr>
      <w:r w:rsidRPr="00BC5090">
        <w:rPr>
          <w:rFonts w:ascii="Calibri" w:hAnsi="Calibri" w:cs="Calibri"/>
        </w:rPr>
        <w:t>Prepare to introduce the concept of empathy before watching the video</w:t>
      </w:r>
    </w:p>
    <w:p w14:paraId="7DB3AA62" w14:textId="77777777" w:rsidR="00225E46" w:rsidRPr="00BC5090" w:rsidRDefault="00225E46" w:rsidP="00BC5090">
      <w:pPr>
        <w:pStyle w:val="ListParagraph"/>
        <w:numPr>
          <w:ilvl w:val="0"/>
          <w:numId w:val="43"/>
        </w:numPr>
        <w:spacing w:after="0" w:line="240" w:lineRule="auto"/>
        <w:rPr>
          <w:rFonts w:ascii="Calibri" w:hAnsi="Calibri" w:cs="Calibri"/>
        </w:rPr>
      </w:pPr>
      <w:r w:rsidRPr="00BC5090">
        <w:rPr>
          <w:rFonts w:ascii="Calibri" w:hAnsi="Calibri" w:cs="Calibri"/>
        </w:rPr>
        <w:t xml:space="preserve">Set expectations for </w:t>
      </w:r>
      <w:proofErr w:type="gramStart"/>
      <w:r w:rsidRPr="00BC5090">
        <w:rPr>
          <w:rFonts w:ascii="Calibri" w:hAnsi="Calibri" w:cs="Calibri"/>
        </w:rPr>
        <w:t>note-taking</w:t>
      </w:r>
      <w:proofErr w:type="gramEnd"/>
      <w:r w:rsidRPr="00BC5090">
        <w:rPr>
          <w:rFonts w:ascii="Calibri" w:hAnsi="Calibri" w:cs="Calibri"/>
        </w:rPr>
        <w:t>: students will track observations, thoughts, emotions, and healthcare roles they notice in the video</w:t>
      </w:r>
    </w:p>
    <w:p w14:paraId="71185C1E" w14:textId="77777777" w:rsidR="00FE0989" w:rsidRPr="00225E46" w:rsidRDefault="00FE0989" w:rsidP="00225E46">
      <w:pPr>
        <w:spacing w:after="0" w:line="240" w:lineRule="auto"/>
        <w:contextualSpacing/>
        <w:rPr>
          <w:rFonts w:ascii="Calibri" w:hAnsi="Calibri" w:cs="Calibri"/>
        </w:rPr>
      </w:pPr>
    </w:p>
    <w:p w14:paraId="379DDF39" w14:textId="7613A06D" w:rsidR="00225E46" w:rsidRPr="00361E6F" w:rsidRDefault="00225E46" w:rsidP="00225E46">
      <w:pPr>
        <w:spacing w:after="0" w:line="240" w:lineRule="auto"/>
        <w:contextualSpacing/>
        <w:rPr>
          <w:rFonts w:ascii="Calibri" w:hAnsi="Calibri" w:cs="Calibri"/>
          <w:b/>
          <w:bCs/>
        </w:rPr>
      </w:pPr>
      <w:r w:rsidRPr="00361E6F">
        <w:rPr>
          <w:rFonts w:ascii="Calibri" w:hAnsi="Calibri" w:cs="Calibri"/>
          <w:b/>
          <w:bCs/>
        </w:rPr>
        <w:t>Activity Instructions</w:t>
      </w:r>
    </w:p>
    <w:p w14:paraId="3E896393" w14:textId="77777777" w:rsidR="00225E46" w:rsidRPr="00BC5090" w:rsidRDefault="00225E46" w:rsidP="00BC5090">
      <w:pPr>
        <w:pStyle w:val="ListParagraph"/>
        <w:numPr>
          <w:ilvl w:val="0"/>
          <w:numId w:val="44"/>
        </w:numPr>
        <w:spacing w:after="0" w:line="240" w:lineRule="auto"/>
        <w:rPr>
          <w:rFonts w:ascii="Calibri" w:hAnsi="Calibri" w:cs="Calibri"/>
        </w:rPr>
      </w:pPr>
      <w:proofErr w:type="gramStart"/>
      <w:r w:rsidRPr="00BC5090">
        <w:rPr>
          <w:rFonts w:ascii="Calibri" w:hAnsi="Calibri" w:cs="Calibri"/>
        </w:rPr>
        <w:t>Introduce</w:t>
      </w:r>
      <w:proofErr w:type="gramEnd"/>
      <w:r w:rsidRPr="00BC5090">
        <w:rPr>
          <w:rFonts w:ascii="Calibri" w:hAnsi="Calibri" w:cs="Calibri"/>
        </w:rPr>
        <w:t xml:space="preserve"> Empathy</w:t>
      </w:r>
    </w:p>
    <w:p w14:paraId="2A3D62B5" w14:textId="77777777" w:rsidR="00FE0989" w:rsidRDefault="00225E46" w:rsidP="00361E6F">
      <w:pPr>
        <w:spacing w:after="0" w:line="240" w:lineRule="auto"/>
        <w:ind w:left="360"/>
        <w:contextualSpacing/>
        <w:rPr>
          <w:rFonts w:ascii="Calibri" w:hAnsi="Calibri" w:cs="Calibri"/>
        </w:rPr>
      </w:pPr>
      <w:r w:rsidRPr="00225E46">
        <w:rPr>
          <w:rFonts w:ascii="Calibri" w:hAnsi="Calibri" w:cs="Calibri"/>
        </w:rPr>
        <w:t xml:space="preserve">Begin with a short class discussion or activity to activate prior knowledge. </w:t>
      </w:r>
    </w:p>
    <w:p w14:paraId="0A094998" w14:textId="3E7BB0E0" w:rsidR="00225E46" w:rsidRPr="00225E46" w:rsidRDefault="00225E46" w:rsidP="00361E6F">
      <w:pPr>
        <w:spacing w:after="0" w:line="240" w:lineRule="auto"/>
        <w:ind w:left="360"/>
        <w:contextualSpacing/>
        <w:rPr>
          <w:rFonts w:ascii="Calibri" w:hAnsi="Calibri" w:cs="Calibri"/>
        </w:rPr>
      </w:pPr>
      <w:r w:rsidRPr="00225E46">
        <w:rPr>
          <w:rFonts w:ascii="Calibri" w:hAnsi="Calibri" w:cs="Calibri"/>
        </w:rPr>
        <w:t>Choose one of the following:</w:t>
      </w:r>
    </w:p>
    <w:p w14:paraId="6F5E956F" w14:textId="6F3576AC" w:rsidR="00225E46" w:rsidRPr="00BC5090" w:rsidRDefault="00225E46" w:rsidP="00225E46">
      <w:pPr>
        <w:pStyle w:val="ListParagraph"/>
        <w:numPr>
          <w:ilvl w:val="0"/>
          <w:numId w:val="42"/>
        </w:numPr>
        <w:spacing w:after="0" w:line="240" w:lineRule="auto"/>
        <w:rPr>
          <w:rFonts w:ascii="Calibri" w:hAnsi="Calibri" w:cs="Calibri"/>
        </w:rPr>
      </w:pPr>
      <w:r w:rsidRPr="00BC5090">
        <w:rPr>
          <w:rFonts w:ascii="Calibri" w:hAnsi="Calibri" w:cs="Calibri"/>
        </w:rPr>
        <w:t>Think-Pair-Share: “What is empathy? How is it different from sympathy?”</w:t>
      </w:r>
    </w:p>
    <w:p w14:paraId="4BD01CCE" w14:textId="3992B897" w:rsidR="00225E46" w:rsidRPr="00BC5090" w:rsidRDefault="00225E46" w:rsidP="00225E46">
      <w:pPr>
        <w:pStyle w:val="ListParagraph"/>
        <w:numPr>
          <w:ilvl w:val="0"/>
          <w:numId w:val="42"/>
        </w:numPr>
        <w:spacing w:after="0" w:line="240" w:lineRule="auto"/>
        <w:rPr>
          <w:rFonts w:ascii="Calibri" w:hAnsi="Calibri" w:cs="Calibri"/>
        </w:rPr>
      </w:pPr>
      <w:r w:rsidRPr="00BC5090">
        <w:rPr>
          <w:rFonts w:ascii="Calibri" w:hAnsi="Calibri" w:cs="Calibri"/>
        </w:rPr>
        <w:t>T-Chart: Label one side Empathy and the other Sympathy. Ask students to list behaviors, thoughts, or examples under each.</w:t>
      </w:r>
    </w:p>
    <w:p w14:paraId="09EDF2D7" w14:textId="77777777" w:rsidR="00225E46" w:rsidRPr="00BC5090" w:rsidRDefault="00225E46" w:rsidP="00BC5090">
      <w:pPr>
        <w:pStyle w:val="ListParagraph"/>
        <w:numPr>
          <w:ilvl w:val="0"/>
          <w:numId w:val="42"/>
        </w:numPr>
        <w:spacing w:after="0" w:line="240" w:lineRule="auto"/>
        <w:rPr>
          <w:rFonts w:ascii="Calibri" w:hAnsi="Calibri" w:cs="Calibri"/>
        </w:rPr>
      </w:pPr>
      <w:r w:rsidRPr="00BC5090">
        <w:rPr>
          <w:rFonts w:ascii="Calibri" w:hAnsi="Calibri" w:cs="Calibri"/>
        </w:rPr>
        <w:t>Class Discussion: Ask, “When was a time someone showed you empathy? How did it make you feel?”</w:t>
      </w:r>
    </w:p>
    <w:p w14:paraId="0889DA15" w14:textId="77777777" w:rsidR="00225E46" w:rsidRPr="00225E46" w:rsidRDefault="00225E46" w:rsidP="00225E46">
      <w:pPr>
        <w:spacing w:after="0" w:line="240" w:lineRule="auto"/>
        <w:contextualSpacing/>
        <w:rPr>
          <w:rFonts w:ascii="Calibri" w:hAnsi="Calibri" w:cs="Calibri"/>
        </w:rPr>
      </w:pPr>
    </w:p>
    <w:p w14:paraId="4268CA71" w14:textId="77777777" w:rsidR="00BC5090" w:rsidRDefault="00225E46" w:rsidP="00225E46">
      <w:pPr>
        <w:pStyle w:val="ListParagraph"/>
        <w:numPr>
          <w:ilvl w:val="0"/>
          <w:numId w:val="44"/>
        </w:numPr>
        <w:spacing w:after="0" w:line="240" w:lineRule="auto"/>
        <w:rPr>
          <w:rFonts w:ascii="Calibri" w:hAnsi="Calibri" w:cs="Calibri"/>
        </w:rPr>
      </w:pPr>
      <w:proofErr w:type="gramStart"/>
      <w:r w:rsidRPr="00BC5090">
        <w:rPr>
          <w:rFonts w:ascii="Calibri" w:hAnsi="Calibri" w:cs="Calibri"/>
        </w:rPr>
        <w:t>Watch</w:t>
      </w:r>
      <w:proofErr w:type="gramEnd"/>
      <w:r w:rsidRPr="00BC5090">
        <w:rPr>
          <w:rFonts w:ascii="Calibri" w:hAnsi="Calibri" w:cs="Calibri"/>
        </w:rPr>
        <w:t xml:space="preserve"> the Video</w:t>
      </w:r>
    </w:p>
    <w:p w14:paraId="5B2EB554" w14:textId="77777777" w:rsidR="00BC5090" w:rsidRDefault="00225E46" w:rsidP="00BC5090">
      <w:pPr>
        <w:pStyle w:val="ListParagraph"/>
        <w:spacing w:after="0" w:line="240" w:lineRule="auto"/>
        <w:rPr>
          <w:rFonts w:ascii="Calibri" w:hAnsi="Calibri" w:cs="Calibri"/>
        </w:rPr>
      </w:pPr>
      <w:r w:rsidRPr="00BC5090">
        <w:rPr>
          <w:rFonts w:ascii="Calibri" w:hAnsi="Calibri" w:cs="Calibri"/>
        </w:rPr>
        <w:t>Play Empathy: The Human Connection to Patient Care (4:24 min).</w:t>
      </w:r>
      <w:r w:rsidR="00BC5090" w:rsidRPr="00BC5090">
        <w:rPr>
          <w:rFonts w:ascii="Calibri" w:hAnsi="Calibri" w:cs="Calibri"/>
        </w:rPr>
        <w:t xml:space="preserve"> </w:t>
      </w:r>
      <w:hyperlink r:id="rId20" w:history="1">
        <w:proofErr w:type="gramStart"/>
        <w:r w:rsidR="00BC5090" w:rsidRPr="00BC5090">
          <w:rPr>
            <w:rStyle w:val="Hyperlink"/>
            <w:rFonts w:ascii="Calibri" w:hAnsi="Calibri" w:cs="Calibri"/>
          </w:rPr>
          <w:t>Watch</w:t>
        </w:r>
        <w:proofErr w:type="gramEnd"/>
        <w:r w:rsidR="00BC5090" w:rsidRPr="00BC5090">
          <w:rPr>
            <w:rStyle w:val="Hyperlink"/>
            <w:rFonts w:ascii="Calibri" w:hAnsi="Calibri" w:cs="Calibri"/>
          </w:rPr>
          <w:t xml:space="preserve"> on YouTube</w:t>
        </w:r>
      </w:hyperlink>
    </w:p>
    <w:p w14:paraId="0A1ADCF0" w14:textId="44220EDE" w:rsidR="00225E46" w:rsidRPr="00225E46" w:rsidRDefault="00225E46" w:rsidP="00BC5090">
      <w:pPr>
        <w:pStyle w:val="ListParagraph"/>
        <w:spacing w:after="0" w:line="240" w:lineRule="auto"/>
        <w:rPr>
          <w:rFonts w:ascii="Calibri" w:hAnsi="Calibri" w:cs="Calibri"/>
        </w:rPr>
      </w:pPr>
      <w:r w:rsidRPr="00225E46">
        <w:rPr>
          <w:rFonts w:ascii="Calibri" w:hAnsi="Calibri" w:cs="Calibri"/>
        </w:rPr>
        <w:t>While watching, ask students to take notes on:</w:t>
      </w:r>
    </w:p>
    <w:p w14:paraId="1DD4BAF3" w14:textId="092173A0" w:rsidR="00225E46" w:rsidRPr="00BC5090" w:rsidRDefault="00225E46" w:rsidP="00BC5090">
      <w:pPr>
        <w:pStyle w:val="ListParagraph"/>
        <w:numPr>
          <w:ilvl w:val="0"/>
          <w:numId w:val="45"/>
        </w:numPr>
        <w:spacing w:after="0" w:line="240" w:lineRule="auto"/>
        <w:rPr>
          <w:rFonts w:ascii="Calibri" w:hAnsi="Calibri" w:cs="Calibri"/>
        </w:rPr>
      </w:pPr>
      <w:r w:rsidRPr="00BC5090">
        <w:rPr>
          <w:rFonts w:ascii="Calibri" w:hAnsi="Calibri" w:cs="Calibri"/>
        </w:rPr>
        <w:t>Their own thoughts, feelings, or reactions</w:t>
      </w:r>
    </w:p>
    <w:p w14:paraId="056813A2" w14:textId="6BCB44CA" w:rsidR="00225E46" w:rsidRPr="00BC5090" w:rsidRDefault="00225E46" w:rsidP="00BC5090">
      <w:pPr>
        <w:pStyle w:val="ListParagraph"/>
        <w:numPr>
          <w:ilvl w:val="0"/>
          <w:numId w:val="45"/>
        </w:numPr>
        <w:spacing w:after="0" w:line="240" w:lineRule="auto"/>
        <w:rPr>
          <w:rFonts w:ascii="Calibri" w:hAnsi="Calibri" w:cs="Calibri"/>
        </w:rPr>
      </w:pPr>
      <w:r w:rsidRPr="00BC5090">
        <w:rPr>
          <w:rFonts w:ascii="Calibri" w:hAnsi="Calibri" w:cs="Calibri"/>
        </w:rPr>
        <w:t>The message of the video</w:t>
      </w:r>
    </w:p>
    <w:p w14:paraId="04C5EED1" w14:textId="77777777" w:rsidR="00225E46" w:rsidRPr="00BC5090" w:rsidRDefault="00225E46" w:rsidP="00BC5090">
      <w:pPr>
        <w:pStyle w:val="ListParagraph"/>
        <w:numPr>
          <w:ilvl w:val="0"/>
          <w:numId w:val="45"/>
        </w:numPr>
        <w:spacing w:after="0" w:line="240" w:lineRule="auto"/>
        <w:rPr>
          <w:rFonts w:ascii="Calibri" w:hAnsi="Calibri" w:cs="Calibri"/>
        </w:rPr>
      </w:pPr>
      <w:r w:rsidRPr="00BC5090">
        <w:rPr>
          <w:rFonts w:ascii="Calibri" w:hAnsi="Calibri" w:cs="Calibri"/>
        </w:rPr>
        <w:t xml:space="preserve">Which healthcare roles </w:t>
      </w:r>
      <w:proofErr w:type="gramStart"/>
      <w:r w:rsidRPr="00BC5090">
        <w:rPr>
          <w:rFonts w:ascii="Calibri" w:hAnsi="Calibri" w:cs="Calibri"/>
        </w:rPr>
        <w:t>they</w:t>
      </w:r>
      <w:proofErr w:type="gramEnd"/>
      <w:r w:rsidRPr="00BC5090">
        <w:rPr>
          <w:rFonts w:ascii="Calibri" w:hAnsi="Calibri" w:cs="Calibri"/>
        </w:rPr>
        <w:t xml:space="preserve"> see (e.g., nurse, doctor, environmental services, etc.)</w:t>
      </w:r>
    </w:p>
    <w:p w14:paraId="38678DE9" w14:textId="77777777" w:rsidR="00225E46" w:rsidRPr="00225E46" w:rsidRDefault="00225E46" w:rsidP="00225E46">
      <w:pPr>
        <w:spacing w:after="0" w:line="240" w:lineRule="auto"/>
        <w:contextualSpacing/>
        <w:rPr>
          <w:rFonts w:ascii="Calibri" w:hAnsi="Calibri" w:cs="Calibri"/>
        </w:rPr>
      </w:pPr>
    </w:p>
    <w:p w14:paraId="77BBF025" w14:textId="77777777" w:rsidR="00225E46" w:rsidRPr="00BC5090" w:rsidRDefault="00225E46" w:rsidP="00BC5090">
      <w:pPr>
        <w:pStyle w:val="ListParagraph"/>
        <w:numPr>
          <w:ilvl w:val="0"/>
          <w:numId w:val="44"/>
        </w:numPr>
        <w:spacing w:after="0" w:line="240" w:lineRule="auto"/>
        <w:rPr>
          <w:rFonts w:ascii="Calibri" w:hAnsi="Calibri" w:cs="Calibri"/>
        </w:rPr>
      </w:pPr>
      <w:r w:rsidRPr="00BC5090">
        <w:rPr>
          <w:rFonts w:ascii="Calibri" w:hAnsi="Calibri" w:cs="Calibri"/>
        </w:rPr>
        <w:t>Debrief &amp; Reflect</w:t>
      </w:r>
    </w:p>
    <w:p w14:paraId="01217EB3" w14:textId="67A6D636" w:rsidR="00225E46" w:rsidRPr="00225E46" w:rsidRDefault="00225E46" w:rsidP="00361E6F">
      <w:pPr>
        <w:spacing w:after="0" w:line="240" w:lineRule="auto"/>
        <w:ind w:firstLine="360"/>
        <w:contextualSpacing/>
        <w:rPr>
          <w:rFonts w:ascii="Calibri" w:hAnsi="Calibri" w:cs="Calibri"/>
        </w:rPr>
      </w:pPr>
      <w:r w:rsidRPr="00225E46">
        <w:rPr>
          <w:rFonts w:ascii="Calibri" w:hAnsi="Calibri" w:cs="Calibri"/>
        </w:rPr>
        <w:t>After watching, facilitate a discussion using questions such as:</w:t>
      </w:r>
    </w:p>
    <w:p w14:paraId="7578451F" w14:textId="5370B7A7" w:rsidR="00225E46" w:rsidRPr="00BC5090" w:rsidRDefault="00225E46" w:rsidP="00BC5090">
      <w:pPr>
        <w:pStyle w:val="ListParagraph"/>
        <w:numPr>
          <w:ilvl w:val="0"/>
          <w:numId w:val="47"/>
        </w:numPr>
        <w:spacing w:after="0" w:line="240" w:lineRule="auto"/>
        <w:rPr>
          <w:rFonts w:ascii="Calibri" w:hAnsi="Calibri" w:cs="Calibri"/>
        </w:rPr>
      </w:pPr>
      <w:r w:rsidRPr="00BC5090">
        <w:rPr>
          <w:rFonts w:ascii="Calibri" w:hAnsi="Calibri" w:cs="Calibri"/>
        </w:rPr>
        <w:t>What emotions did you feel while watching this video?</w:t>
      </w:r>
    </w:p>
    <w:p w14:paraId="0D28EA3A" w14:textId="3903D56F" w:rsidR="00225E46" w:rsidRPr="00BC5090" w:rsidRDefault="00225E46" w:rsidP="00BC5090">
      <w:pPr>
        <w:pStyle w:val="ListParagraph"/>
        <w:numPr>
          <w:ilvl w:val="0"/>
          <w:numId w:val="47"/>
        </w:numPr>
        <w:spacing w:after="0" w:line="240" w:lineRule="auto"/>
        <w:rPr>
          <w:rFonts w:ascii="Calibri" w:hAnsi="Calibri" w:cs="Calibri"/>
        </w:rPr>
      </w:pPr>
      <w:r w:rsidRPr="00BC5090">
        <w:rPr>
          <w:rFonts w:ascii="Calibri" w:hAnsi="Calibri" w:cs="Calibri"/>
        </w:rPr>
        <w:t>Which part stood out to you most? Why?</w:t>
      </w:r>
    </w:p>
    <w:p w14:paraId="3F3EF36B" w14:textId="6CAB9B3A" w:rsidR="00225E46" w:rsidRPr="00BC5090" w:rsidRDefault="00225E46" w:rsidP="00BC5090">
      <w:pPr>
        <w:pStyle w:val="ListParagraph"/>
        <w:numPr>
          <w:ilvl w:val="0"/>
          <w:numId w:val="47"/>
        </w:numPr>
        <w:spacing w:after="0" w:line="240" w:lineRule="auto"/>
        <w:rPr>
          <w:rFonts w:ascii="Calibri" w:hAnsi="Calibri" w:cs="Calibri"/>
        </w:rPr>
      </w:pPr>
      <w:r w:rsidRPr="00BC5090">
        <w:rPr>
          <w:rFonts w:ascii="Calibri" w:hAnsi="Calibri" w:cs="Calibri"/>
        </w:rPr>
        <w:t>Which healthcare workers did you see? How did their actions connect to empathy?</w:t>
      </w:r>
    </w:p>
    <w:p w14:paraId="2D7EB75C" w14:textId="67F98CA7" w:rsidR="00225E46" w:rsidRPr="00BC5090" w:rsidRDefault="00225E46" w:rsidP="00BC5090">
      <w:pPr>
        <w:pStyle w:val="ListParagraph"/>
        <w:numPr>
          <w:ilvl w:val="0"/>
          <w:numId w:val="47"/>
        </w:numPr>
        <w:spacing w:after="0" w:line="240" w:lineRule="auto"/>
        <w:rPr>
          <w:rFonts w:ascii="Calibri" w:hAnsi="Calibri" w:cs="Calibri"/>
        </w:rPr>
      </w:pPr>
      <w:r w:rsidRPr="00BC5090">
        <w:rPr>
          <w:rFonts w:ascii="Calibri" w:hAnsi="Calibri" w:cs="Calibri"/>
        </w:rPr>
        <w:t>What does this video tell us about the patient experience?</w:t>
      </w:r>
    </w:p>
    <w:p w14:paraId="338C64AC" w14:textId="01394A0D" w:rsidR="00225E46" w:rsidRPr="00BC5090" w:rsidRDefault="00225E46" w:rsidP="00BC5090">
      <w:pPr>
        <w:pStyle w:val="ListParagraph"/>
        <w:numPr>
          <w:ilvl w:val="0"/>
          <w:numId w:val="47"/>
        </w:numPr>
        <w:spacing w:after="0" w:line="240" w:lineRule="auto"/>
        <w:rPr>
          <w:rFonts w:ascii="Calibri" w:hAnsi="Calibri" w:cs="Calibri"/>
        </w:rPr>
      </w:pPr>
      <w:r w:rsidRPr="00BC5090">
        <w:rPr>
          <w:rFonts w:ascii="Calibri" w:hAnsi="Calibri" w:cs="Calibri"/>
        </w:rPr>
        <w:t>Why is empathy important in healthcare?</w:t>
      </w:r>
    </w:p>
    <w:p w14:paraId="143D577A" w14:textId="77777777" w:rsidR="00BC5090" w:rsidRDefault="00BC5090" w:rsidP="00225E46">
      <w:pPr>
        <w:spacing w:after="0" w:line="240" w:lineRule="auto"/>
        <w:contextualSpacing/>
        <w:rPr>
          <w:rFonts w:ascii="Calibri" w:hAnsi="Calibri" w:cs="Calibri"/>
        </w:rPr>
      </w:pPr>
    </w:p>
    <w:p w14:paraId="6DADF44E" w14:textId="19102A7C" w:rsidR="00225E46" w:rsidRPr="00BC5090" w:rsidRDefault="00225E46" w:rsidP="00225E46">
      <w:pPr>
        <w:pStyle w:val="ListParagraph"/>
        <w:numPr>
          <w:ilvl w:val="0"/>
          <w:numId w:val="44"/>
        </w:numPr>
        <w:spacing w:after="0" w:line="240" w:lineRule="auto"/>
        <w:rPr>
          <w:rFonts w:ascii="Calibri" w:hAnsi="Calibri" w:cs="Calibri"/>
        </w:rPr>
      </w:pPr>
      <w:r w:rsidRPr="00BC5090">
        <w:rPr>
          <w:rFonts w:ascii="Calibri" w:hAnsi="Calibri" w:cs="Calibri"/>
        </w:rPr>
        <w:t>Final Reflection Prompt (Optional, written or verbal):</w:t>
      </w:r>
    </w:p>
    <w:p w14:paraId="146BBD6B" w14:textId="4A286C59" w:rsidR="00BC5090" w:rsidRPr="00BC5090" w:rsidRDefault="00225E46" w:rsidP="00BC5090">
      <w:pPr>
        <w:pStyle w:val="ListParagraph"/>
        <w:numPr>
          <w:ilvl w:val="0"/>
          <w:numId w:val="46"/>
        </w:numPr>
        <w:spacing w:after="0" w:line="240" w:lineRule="auto"/>
        <w:rPr>
          <w:rFonts w:ascii="Calibri" w:hAnsi="Calibri" w:cs="Calibri"/>
        </w:rPr>
      </w:pPr>
      <w:r w:rsidRPr="00BC5090">
        <w:rPr>
          <w:rFonts w:ascii="Calibri" w:hAnsi="Calibri" w:cs="Calibri"/>
        </w:rPr>
        <w:t>Why do you think empathy is essential in healthcare?</w:t>
      </w:r>
    </w:p>
    <w:p w14:paraId="52E27AD4" w14:textId="354BD201" w:rsidR="00225E46" w:rsidRPr="00BC5090" w:rsidRDefault="00225E46" w:rsidP="00BC5090">
      <w:pPr>
        <w:pStyle w:val="ListParagraph"/>
        <w:numPr>
          <w:ilvl w:val="0"/>
          <w:numId w:val="46"/>
        </w:numPr>
        <w:spacing w:after="0" w:line="240" w:lineRule="auto"/>
        <w:rPr>
          <w:rFonts w:ascii="Calibri" w:hAnsi="Calibri" w:cs="Calibri"/>
        </w:rPr>
      </w:pPr>
      <w:r w:rsidRPr="00BC5090">
        <w:rPr>
          <w:rFonts w:ascii="Calibri" w:hAnsi="Calibri" w:cs="Calibri"/>
        </w:rPr>
        <w:t>How can you personally show empathy as a future healthcare worker?</w:t>
      </w:r>
    </w:p>
    <w:p w14:paraId="4246999F" w14:textId="77777777" w:rsidR="00BC5090" w:rsidRPr="00CC239A" w:rsidRDefault="00BC5090" w:rsidP="00CC239A">
      <w:pPr>
        <w:spacing w:after="0" w:line="240" w:lineRule="auto"/>
        <w:contextualSpacing/>
        <w:rPr>
          <w:rFonts w:ascii="Calibri" w:hAnsi="Calibri" w:cs="Calibri"/>
        </w:rPr>
      </w:pPr>
    </w:p>
    <w:p w14:paraId="6215406C" w14:textId="77777777" w:rsidR="00FE0989" w:rsidRPr="00CC239A" w:rsidRDefault="00FE0989" w:rsidP="00CC239A">
      <w:pPr>
        <w:spacing w:after="0" w:line="240" w:lineRule="auto"/>
        <w:contextualSpacing/>
        <w:rPr>
          <w:rFonts w:ascii="Calibri" w:hAnsi="Calibri" w:cs="Calibri"/>
        </w:rPr>
      </w:pPr>
    </w:p>
    <w:p w14:paraId="35CF97DA" w14:textId="77777777" w:rsidR="00CC239A" w:rsidRPr="00CC239A" w:rsidRDefault="00CC239A" w:rsidP="00C54D55">
      <w:pPr>
        <w:pStyle w:val="Heading2"/>
        <w:rPr>
          <w:rFonts w:ascii="Calibri" w:hAnsi="Calibri" w:cs="Calibri"/>
        </w:rPr>
      </w:pPr>
      <w:bookmarkStart w:id="6" w:name="_This_or_That:"/>
      <w:bookmarkStart w:id="7" w:name="_Hlk203499359"/>
      <w:bookmarkEnd w:id="6"/>
      <w:r w:rsidRPr="00CC239A">
        <w:rPr>
          <w:rFonts w:ascii="Calibri" w:hAnsi="Calibri" w:cs="Calibri"/>
        </w:rPr>
        <w:t>This or That: Comfort, Communication, and Self-Care</w:t>
      </w:r>
    </w:p>
    <w:bookmarkEnd w:id="7"/>
    <w:p w14:paraId="677AAEB1" w14:textId="1C8C0AC1" w:rsidR="00CC239A" w:rsidRPr="00CC239A" w:rsidRDefault="00CC239A" w:rsidP="00CC239A">
      <w:pPr>
        <w:spacing w:after="0" w:line="240" w:lineRule="auto"/>
        <w:contextualSpacing/>
        <w:rPr>
          <w:rFonts w:ascii="Calibri" w:hAnsi="Calibri" w:cs="Calibri"/>
        </w:rPr>
      </w:pPr>
      <w:r w:rsidRPr="00CC239A">
        <w:rPr>
          <w:rFonts w:ascii="Calibri" w:hAnsi="Calibri" w:cs="Calibri"/>
        </w:rPr>
        <w:t>20–30 minutes</w:t>
      </w:r>
      <w:r>
        <w:rPr>
          <w:rFonts w:ascii="Calibri" w:hAnsi="Calibri" w:cs="Calibri"/>
        </w:rPr>
        <w:t>, i</w:t>
      </w:r>
      <w:r w:rsidRPr="00CC239A">
        <w:rPr>
          <w:rFonts w:ascii="Calibri" w:hAnsi="Calibri" w:cs="Calibri"/>
        </w:rPr>
        <w:t>n-person, whole group</w:t>
      </w:r>
    </w:p>
    <w:p w14:paraId="688C9A2F" w14:textId="666A022A" w:rsidR="00CC239A" w:rsidRPr="00CC239A" w:rsidRDefault="00CC239A" w:rsidP="00CC239A">
      <w:pPr>
        <w:spacing w:after="0" w:line="240" w:lineRule="auto"/>
        <w:contextualSpacing/>
        <w:rPr>
          <w:rFonts w:ascii="Calibri" w:hAnsi="Calibri" w:cs="Calibri"/>
        </w:rPr>
      </w:pPr>
      <w:r w:rsidRPr="00361E6F">
        <w:rPr>
          <w:rFonts w:ascii="Calibri" w:hAnsi="Calibri" w:cs="Calibri"/>
          <w:b/>
          <w:bCs/>
        </w:rPr>
        <w:t>Competenc</w:t>
      </w:r>
      <w:r w:rsidR="00361E6F" w:rsidRPr="00361E6F">
        <w:rPr>
          <w:rFonts w:ascii="Calibri" w:hAnsi="Calibri" w:cs="Calibri"/>
          <w:b/>
          <w:bCs/>
        </w:rPr>
        <w:t>ies</w:t>
      </w:r>
      <w:r w:rsidRPr="00361E6F">
        <w:rPr>
          <w:rFonts w:ascii="Calibri" w:hAnsi="Calibri" w:cs="Calibri"/>
          <w:b/>
          <w:bCs/>
        </w:rPr>
        <w:t>:</w:t>
      </w:r>
      <w:r w:rsidRPr="00CC239A">
        <w:rPr>
          <w:rFonts w:ascii="Calibri" w:hAnsi="Calibri" w:cs="Calibri"/>
        </w:rPr>
        <w:t xml:space="preserve"> 1, 3, or 4 </w:t>
      </w:r>
    </w:p>
    <w:p w14:paraId="7503EDC3" w14:textId="77777777" w:rsidR="00CC239A" w:rsidRPr="00CC239A" w:rsidRDefault="00CC239A" w:rsidP="00CC239A">
      <w:pPr>
        <w:spacing w:after="0" w:line="240" w:lineRule="auto"/>
        <w:contextualSpacing/>
        <w:rPr>
          <w:rFonts w:ascii="Calibri" w:hAnsi="Calibri" w:cs="Calibri"/>
        </w:rPr>
      </w:pPr>
    </w:p>
    <w:p w14:paraId="32C5593D" w14:textId="77777777" w:rsidR="00CC239A" w:rsidRPr="00361E6F" w:rsidRDefault="00CC239A" w:rsidP="00CC239A">
      <w:pPr>
        <w:spacing w:after="0" w:line="240" w:lineRule="auto"/>
        <w:contextualSpacing/>
        <w:rPr>
          <w:rFonts w:ascii="Calibri" w:hAnsi="Calibri" w:cs="Calibri"/>
          <w:b/>
          <w:bCs/>
        </w:rPr>
      </w:pPr>
      <w:r w:rsidRPr="00361E6F">
        <w:rPr>
          <w:rFonts w:ascii="Calibri" w:hAnsi="Calibri" w:cs="Calibri"/>
          <w:b/>
          <w:bCs/>
        </w:rPr>
        <w:t>Instructions:</w:t>
      </w:r>
    </w:p>
    <w:p w14:paraId="57FD3554" w14:textId="1259572C" w:rsidR="00CC239A" w:rsidRPr="00CC239A" w:rsidRDefault="00CC239A" w:rsidP="00CC239A">
      <w:pPr>
        <w:spacing w:after="0" w:line="240" w:lineRule="auto"/>
        <w:contextualSpacing/>
        <w:rPr>
          <w:rFonts w:ascii="Calibri" w:hAnsi="Calibri" w:cs="Calibri"/>
        </w:rPr>
      </w:pPr>
      <w:r w:rsidRPr="00CC239A">
        <w:rPr>
          <w:rFonts w:ascii="Calibri" w:hAnsi="Calibri" w:cs="Calibri"/>
        </w:rPr>
        <w:t>Designate one side of the room as “This” and the other side as “That.” Read each pair of options aloud. Students will move to the side that best reflects their personal preference</w:t>
      </w:r>
      <w:r w:rsidR="00BB3932">
        <w:rPr>
          <w:rFonts w:ascii="Calibri" w:hAnsi="Calibri" w:cs="Calibri"/>
        </w:rPr>
        <w:t xml:space="preserve"> either in the </w:t>
      </w:r>
      <w:r w:rsidR="00BB3932">
        <w:rPr>
          <w:rFonts w:ascii="Calibri" w:hAnsi="Calibri" w:cs="Calibri"/>
        </w:rPr>
        <w:lastRenderedPageBreak/>
        <w:t xml:space="preserve">role of a patient, co-worker, or for </w:t>
      </w:r>
      <w:proofErr w:type="spellStart"/>
      <w:r w:rsidR="00BB3932">
        <w:rPr>
          <w:rFonts w:ascii="Calibri" w:hAnsi="Calibri" w:cs="Calibri"/>
        </w:rPr>
        <w:t>self care</w:t>
      </w:r>
      <w:proofErr w:type="spellEnd"/>
      <w:r w:rsidRPr="00CC239A">
        <w:rPr>
          <w:rFonts w:ascii="Calibri" w:hAnsi="Calibri" w:cs="Calibri"/>
        </w:rPr>
        <w:t>. After each round, invite 1–2 students to explain their choice (optional but encouraged).</w:t>
      </w:r>
    </w:p>
    <w:p w14:paraId="27F3ABE3" w14:textId="77777777" w:rsidR="00CC239A" w:rsidRPr="00CC239A" w:rsidRDefault="00CC239A" w:rsidP="00CC239A">
      <w:pPr>
        <w:spacing w:after="0" w:line="240" w:lineRule="auto"/>
        <w:contextualSpacing/>
        <w:rPr>
          <w:rFonts w:ascii="Calibri" w:hAnsi="Calibri" w:cs="Calibri"/>
        </w:rPr>
      </w:pPr>
    </w:p>
    <w:p w14:paraId="01BCEB94" w14:textId="583CBFA7" w:rsidR="00CC239A" w:rsidRPr="00CC239A" w:rsidRDefault="00CC239A" w:rsidP="00CC239A">
      <w:pPr>
        <w:spacing w:after="0" w:line="240" w:lineRule="auto"/>
        <w:contextualSpacing/>
        <w:rPr>
          <w:rFonts w:ascii="Calibri" w:hAnsi="Calibri" w:cs="Calibri"/>
        </w:rPr>
      </w:pPr>
      <w:r w:rsidRPr="00CC239A">
        <w:rPr>
          <w:rFonts w:ascii="Calibri" w:hAnsi="Calibri" w:cs="Calibri"/>
        </w:rPr>
        <w:t>Let students know:</w:t>
      </w:r>
      <w:r w:rsidR="00CB013B">
        <w:rPr>
          <w:rFonts w:ascii="Calibri" w:hAnsi="Calibri" w:cs="Calibri"/>
        </w:rPr>
        <w:t xml:space="preserve"> </w:t>
      </w:r>
      <w:r w:rsidRPr="00CC239A">
        <w:rPr>
          <w:rFonts w:ascii="Calibri" w:hAnsi="Calibri" w:cs="Calibri"/>
        </w:rPr>
        <w:t xml:space="preserve">“This activity helps us understand that everyone has different needs when it comes to communication, comfort, and self-care. In healthcare, recognizing those differences helps us provide better, more respectful </w:t>
      </w:r>
      <w:proofErr w:type="gramStart"/>
      <w:r w:rsidRPr="00CC239A">
        <w:rPr>
          <w:rFonts w:ascii="Calibri" w:hAnsi="Calibri" w:cs="Calibri"/>
        </w:rPr>
        <w:t>care.”</w:t>
      </w:r>
      <w:proofErr w:type="gramEnd"/>
    </w:p>
    <w:p w14:paraId="47A64D0E" w14:textId="77777777" w:rsidR="00CC239A" w:rsidRDefault="00CC239A" w:rsidP="00CC239A">
      <w:pPr>
        <w:spacing w:after="0" w:line="240" w:lineRule="auto"/>
        <w:contextualSpacing/>
        <w:rPr>
          <w:rFonts w:ascii="Calibri" w:hAnsi="Calibri" w:cs="Calibri"/>
        </w:rPr>
      </w:pPr>
    </w:p>
    <w:p w14:paraId="5BFD4D41" w14:textId="72813F2B" w:rsidR="00CB013B" w:rsidRPr="00CC239A" w:rsidRDefault="00CB013B" w:rsidP="00CC239A">
      <w:pPr>
        <w:spacing w:after="0" w:line="240" w:lineRule="auto"/>
        <w:contextualSpacing/>
        <w:rPr>
          <w:rFonts w:ascii="Calibri" w:hAnsi="Calibri" w:cs="Calibri"/>
        </w:rPr>
      </w:pPr>
      <w:r>
        <w:rPr>
          <w:rFonts w:ascii="Calibri" w:hAnsi="Calibri" w:cs="Calibri"/>
        </w:rPr>
        <w:t>Some examples below, use the ones that work for your class or make up your own!</w:t>
      </w:r>
    </w:p>
    <w:p w14:paraId="23B2F133" w14:textId="77777777" w:rsidR="00CB013B" w:rsidRDefault="00CB013B" w:rsidP="00CC239A">
      <w:pPr>
        <w:spacing w:after="0" w:line="240" w:lineRule="auto"/>
        <w:contextualSpacing/>
        <w:rPr>
          <w:rFonts w:ascii="Calibri" w:hAnsi="Calibri" w:cs="Calibri"/>
          <w:b/>
          <w:bCs/>
        </w:rPr>
      </w:pPr>
    </w:p>
    <w:p w14:paraId="221595DD" w14:textId="41BA509A" w:rsidR="00CC239A" w:rsidRPr="00CB013B" w:rsidRDefault="00CC239A" w:rsidP="00CC239A">
      <w:pPr>
        <w:spacing w:after="0" w:line="240" w:lineRule="auto"/>
        <w:contextualSpacing/>
        <w:rPr>
          <w:rFonts w:ascii="Calibri" w:hAnsi="Calibri" w:cs="Calibri"/>
          <w:b/>
          <w:bCs/>
        </w:rPr>
      </w:pPr>
      <w:r w:rsidRPr="00CB013B">
        <w:rPr>
          <w:rFonts w:ascii="Calibri" w:hAnsi="Calibri" w:cs="Calibri"/>
          <w:b/>
          <w:bCs/>
        </w:rPr>
        <w:t>Communication &amp; Comfort</w:t>
      </w:r>
    </w:p>
    <w:p w14:paraId="31364EFF" w14:textId="4D879676" w:rsidR="00CC239A" w:rsidRPr="00CB013B" w:rsidRDefault="00CC239A" w:rsidP="00CB013B">
      <w:pPr>
        <w:pStyle w:val="ListParagraph"/>
        <w:numPr>
          <w:ilvl w:val="0"/>
          <w:numId w:val="52"/>
        </w:numPr>
        <w:spacing w:after="0" w:line="240" w:lineRule="auto"/>
        <w:rPr>
          <w:rFonts w:ascii="Calibri" w:hAnsi="Calibri" w:cs="Calibri"/>
        </w:rPr>
      </w:pPr>
      <w:r w:rsidRPr="00CB013B">
        <w:rPr>
          <w:rFonts w:ascii="Calibri" w:hAnsi="Calibri" w:cs="Calibri"/>
        </w:rPr>
        <w:t xml:space="preserve">Lots of talking and </w:t>
      </w:r>
      <w:proofErr w:type="gramStart"/>
      <w:r w:rsidRPr="00CB013B">
        <w:rPr>
          <w:rFonts w:ascii="Calibri" w:hAnsi="Calibri" w:cs="Calibri"/>
        </w:rPr>
        <w:t>cross-talk</w:t>
      </w:r>
      <w:proofErr w:type="gramEnd"/>
      <w:r w:rsidR="00CB013B" w:rsidRPr="00CB013B">
        <w:rPr>
          <w:rFonts w:ascii="Calibri" w:hAnsi="Calibri" w:cs="Calibri"/>
        </w:rPr>
        <w:t xml:space="preserve"> </w:t>
      </w:r>
      <w:r w:rsidRPr="00CB013B">
        <w:rPr>
          <w:rFonts w:ascii="Calibri" w:hAnsi="Calibri" w:cs="Calibri"/>
        </w:rPr>
        <w:t>OR</w:t>
      </w:r>
      <w:r w:rsidR="00CB013B" w:rsidRPr="00CB013B">
        <w:rPr>
          <w:rFonts w:ascii="Calibri" w:hAnsi="Calibri" w:cs="Calibri"/>
        </w:rPr>
        <w:t xml:space="preserve"> </w:t>
      </w:r>
      <w:r w:rsidRPr="00CB013B">
        <w:rPr>
          <w:rFonts w:ascii="Calibri" w:hAnsi="Calibri" w:cs="Calibri"/>
        </w:rPr>
        <w:t>Quiet conversations with space to think</w:t>
      </w:r>
    </w:p>
    <w:p w14:paraId="2AC382C3" w14:textId="612A80F6" w:rsidR="00CC239A" w:rsidRPr="00CB013B" w:rsidRDefault="00CC239A" w:rsidP="00CB013B">
      <w:pPr>
        <w:pStyle w:val="ListParagraph"/>
        <w:numPr>
          <w:ilvl w:val="0"/>
          <w:numId w:val="49"/>
        </w:numPr>
        <w:spacing w:after="0" w:line="240" w:lineRule="auto"/>
        <w:rPr>
          <w:rFonts w:ascii="Calibri" w:hAnsi="Calibri" w:cs="Calibri"/>
        </w:rPr>
      </w:pPr>
      <w:r w:rsidRPr="00CB013B">
        <w:rPr>
          <w:rFonts w:ascii="Calibri" w:hAnsi="Calibri" w:cs="Calibri"/>
        </w:rPr>
        <w:t>Being greeted with a big smile and high energy</w:t>
      </w:r>
      <w:r w:rsidR="00CB013B" w:rsidRPr="00CB013B">
        <w:rPr>
          <w:rFonts w:ascii="Calibri" w:hAnsi="Calibri" w:cs="Calibri"/>
        </w:rPr>
        <w:t xml:space="preserve"> </w:t>
      </w:r>
      <w:r w:rsidRPr="00CB013B">
        <w:rPr>
          <w:rFonts w:ascii="Calibri" w:hAnsi="Calibri" w:cs="Calibri"/>
        </w:rPr>
        <w:t>OR</w:t>
      </w:r>
      <w:r w:rsidR="00CB013B" w:rsidRPr="00CB013B">
        <w:rPr>
          <w:rFonts w:ascii="Calibri" w:hAnsi="Calibri" w:cs="Calibri"/>
        </w:rPr>
        <w:t xml:space="preserve"> </w:t>
      </w:r>
      <w:proofErr w:type="gramStart"/>
      <w:r w:rsidRPr="00CB013B">
        <w:rPr>
          <w:rFonts w:ascii="Calibri" w:hAnsi="Calibri" w:cs="Calibri"/>
        </w:rPr>
        <w:t>Being</w:t>
      </w:r>
      <w:proofErr w:type="gramEnd"/>
      <w:r w:rsidRPr="00CB013B">
        <w:rPr>
          <w:rFonts w:ascii="Calibri" w:hAnsi="Calibri" w:cs="Calibri"/>
        </w:rPr>
        <w:t xml:space="preserve"> greeted calmly and respectfully</w:t>
      </w:r>
    </w:p>
    <w:p w14:paraId="6E768193" w14:textId="697FF5D2" w:rsidR="00CC239A" w:rsidRPr="00CB013B" w:rsidRDefault="00CC239A" w:rsidP="00CB013B">
      <w:pPr>
        <w:pStyle w:val="ListParagraph"/>
        <w:numPr>
          <w:ilvl w:val="0"/>
          <w:numId w:val="49"/>
        </w:numPr>
        <w:spacing w:after="0" w:line="240" w:lineRule="auto"/>
        <w:rPr>
          <w:rFonts w:ascii="Calibri" w:hAnsi="Calibri" w:cs="Calibri"/>
        </w:rPr>
      </w:pPr>
      <w:r w:rsidRPr="00CB013B">
        <w:rPr>
          <w:rFonts w:ascii="Calibri" w:hAnsi="Calibri" w:cs="Calibri"/>
        </w:rPr>
        <w:t>Getting straight-to-the-point instructions</w:t>
      </w:r>
      <w:r w:rsidR="00CB013B" w:rsidRPr="00CB013B">
        <w:rPr>
          <w:rFonts w:ascii="Calibri" w:hAnsi="Calibri" w:cs="Calibri"/>
        </w:rPr>
        <w:t xml:space="preserve"> </w:t>
      </w:r>
      <w:r w:rsidRPr="00CB013B">
        <w:rPr>
          <w:rFonts w:ascii="Calibri" w:hAnsi="Calibri" w:cs="Calibri"/>
        </w:rPr>
        <w:t>OR</w:t>
      </w:r>
      <w:r w:rsidR="00CB013B" w:rsidRPr="00CB013B">
        <w:rPr>
          <w:rFonts w:ascii="Calibri" w:hAnsi="Calibri" w:cs="Calibri"/>
        </w:rPr>
        <w:t xml:space="preserve"> </w:t>
      </w:r>
      <w:proofErr w:type="gramStart"/>
      <w:r w:rsidRPr="00CB013B">
        <w:rPr>
          <w:rFonts w:ascii="Calibri" w:hAnsi="Calibri" w:cs="Calibri"/>
        </w:rPr>
        <w:t>Getting</w:t>
      </w:r>
      <w:proofErr w:type="gramEnd"/>
      <w:r w:rsidRPr="00CB013B">
        <w:rPr>
          <w:rFonts w:ascii="Calibri" w:hAnsi="Calibri" w:cs="Calibri"/>
        </w:rPr>
        <w:t xml:space="preserve"> </w:t>
      </w:r>
      <w:r w:rsidR="0014130B">
        <w:rPr>
          <w:rFonts w:ascii="Calibri" w:hAnsi="Calibri" w:cs="Calibri"/>
        </w:rPr>
        <w:t>detailed</w:t>
      </w:r>
      <w:r w:rsidRPr="00CB013B">
        <w:rPr>
          <w:rFonts w:ascii="Calibri" w:hAnsi="Calibri" w:cs="Calibri"/>
        </w:rPr>
        <w:t xml:space="preserve"> step-by-step guidance</w:t>
      </w:r>
    </w:p>
    <w:p w14:paraId="60581A5F" w14:textId="5B1FB18B" w:rsidR="00CC239A" w:rsidRPr="00CB013B" w:rsidRDefault="00CC239A" w:rsidP="00CB013B">
      <w:pPr>
        <w:pStyle w:val="ListParagraph"/>
        <w:numPr>
          <w:ilvl w:val="0"/>
          <w:numId w:val="49"/>
        </w:numPr>
        <w:spacing w:after="0" w:line="240" w:lineRule="auto"/>
        <w:rPr>
          <w:rFonts w:ascii="Calibri" w:hAnsi="Calibri" w:cs="Calibri"/>
        </w:rPr>
      </w:pPr>
      <w:r w:rsidRPr="00CB013B">
        <w:rPr>
          <w:rFonts w:ascii="Calibri" w:hAnsi="Calibri" w:cs="Calibri"/>
        </w:rPr>
        <w:t>Being asked a lot of questions to understand what’s wrong</w:t>
      </w:r>
      <w:r w:rsidR="00CB013B" w:rsidRPr="00CB013B">
        <w:rPr>
          <w:rFonts w:ascii="Calibri" w:hAnsi="Calibri" w:cs="Calibri"/>
        </w:rPr>
        <w:t xml:space="preserve"> </w:t>
      </w:r>
      <w:r w:rsidRPr="00CB013B">
        <w:rPr>
          <w:rFonts w:ascii="Calibri" w:hAnsi="Calibri" w:cs="Calibri"/>
        </w:rPr>
        <w:t>OR</w:t>
      </w:r>
      <w:r w:rsidR="00CB013B" w:rsidRPr="00CB013B">
        <w:rPr>
          <w:rFonts w:ascii="Calibri" w:hAnsi="Calibri" w:cs="Calibri"/>
        </w:rPr>
        <w:t xml:space="preserve"> </w:t>
      </w:r>
      <w:r w:rsidRPr="00CB013B">
        <w:rPr>
          <w:rFonts w:ascii="Calibri" w:hAnsi="Calibri" w:cs="Calibri"/>
        </w:rPr>
        <w:t>Being given time to share on your own terms</w:t>
      </w:r>
    </w:p>
    <w:p w14:paraId="50101A4F" w14:textId="10A31A29" w:rsidR="00CC239A" w:rsidRPr="00CB013B" w:rsidRDefault="00CC239A" w:rsidP="00CB013B">
      <w:pPr>
        <w:pStyle w:val="ListParagraph"/>
        <w:numPr>
          <w:ilvl w:val="0"/>
          <w:numId w:val="49"/>
        </w:numPr>
        <w:spacing w:after="0" w:line="240" w:lineRule="auto"/>
        <w:rPr>
          <w:rFonts w:ascii="Calibri" w:hAnsi="Calibri" w:cs="Calibri"/>
        </w:rPr>
      </w:pPr>
      <w:r w:rsidRPr="00CB013B">
        <w:rPr>
          <w:rFonts w:ascii="Calibri" w:hAnsi="Calibri" w:cs="Calibri"/>
        </w:rPr>
        <w:t>Sitting close when upset</w:t>
      </w:r>
      <w:r w:rsidR="00CB013B" w:rsidRPr="00CB013B">
        <w:rPr>
          <w:rFonts w:ascii="Calibri" w:hAnsi="Calibri" w:cs="Calibri"/>
        </w:rPr>
        <w:t xml:space="preserve"> </w:t>
      </w:r>
      <w:r w:rsidRPr="00CB013B">
        <w:rPr>
          <w:rFonts w:ascii="Calibri" w:hAnsi="Calibri" w:cs="Calibri"/>
        </w:rPr>
        <w:t>OR</w:t>
      </w:r>
      <w:r w:rsidR="00CB013B" w:rsidRPr="00CB013B">
        <w:rPr>
          <w:rFonts w:ascii="Calibri" w:hAnsi="Calibri" w:cs="Calibri"/>
        </w:rPr>
        <w:t xml:space="preserve"> </w:t>
      </w:r>
      <w:proofErr w:type="gramStart"/>
      <w:r w:rsidRPr="00CB013B">
        <w:rPr>
          <w:rFonts w:ascii="Calibri" w:hAnsi="Calibri" w:cs="Calibri"/>
        </w:rPr>
        <w:t>Having</w:t>
      </w:r>
      <w:proofErr w:type="gramEnd"/>
      <w:r w:rsidRPr="00CB013B">
        <w:rPr>
          <w:rFonts w:ascii="Calibri" w:hAnsi="Calibri" w:cs="Calibri"/>
        </w:rPr>
        <w:t xml:space="preserve"> personal space and quiet support</w:t>
      </w:r>
    </w:p>
    <w:p w14:paraId="14CE1DE5" w14:textId="77777777" w:rsidR="00CC239A" w:rsidRPr="00CC239A" w:rsidRDefault="00CC239A" w:rsidP="00CC239A">
      <w:pPr>
        <w:spacing w:after="0" w:line="240" w:lineRule="auto"/>
        <w:contextualSpacing/>
        <w:rPr>
          <w:rFonts w:ascii="Calibri" w:hAnsi="Calibri" w:cs="Calibri"/>
        </w:rPr>
      </w:pPr>
    </w:p>
    <w:p w14:paraId="425DA1D3" w14:textId="401FD78A" w:rsidR="00CC239A" w:rsidRPr="00CB013B" w:rsidRDefault="00CC239A" w:rsidP="00CC239A">
      <w:pPr>
        <w:spacing w:after="0" w:line="240" w:lineRule="auto"/>
        <w:contextualSpacing/>
        <w:rPr>
          <w:rFonts w:ascii="Calibri" w:hAnsi="Calibri" w:cs="Calibri"/>
          <w:b/>
          <w:bCs/>
        </w:rPr>
      </w:pPr>
      <w:r w:rsidRPr="00CB013B">
        <w:rPr>
          <w:rFonts w:ascii="Calibri" w:hAnsi="Calibri" w:cs="Calibri"/>
          <w:b/>
          <w:bCs/>
        </w:rPr>
        <w:t>Self-Care &amp; Stress Relief</w:t>
      </w:r>
    </w:p>
    <w:p w14:paraId="77CFDE7B" w14:textId="0E411CAF" w:rsidR="00CC239A" w:rsidRPr="00CB013B" w:rsidRDefault="00CC239A" w:rsidP="00CB013B">
      <w:pPr>
        <w:pStyle w:val="ListParagraph"/>
        <w:numPr>
          <w:ilvl w:val="0"/>
          <w:numId w:val="50"/>
        </w:numPr>
        <w:spacing w:after="0" w:line="240" w:lineRule="auto"/>
        <w:rPr>
          <w:rFonts w:ascii="Calibri" w:hAnsi="Calibri" w:cs="Calibri"/>
        </w:rPr>
      </w:pPr>
      <w:r w:rsidRPr="00CB013B">
        <w:rPr>
          <w:rFonts w:ascii="Calibri" w:hAnsi="Calibri" w:cs="Calibri"/>
        </w:rPr>
        <w:t>Exercising or being physically active to relax</w:t>
      </w:r>
      <w:r w:rsidR="00CB013B" w:rsidRPr="00CB013B">
        <w:rPr>
          <w:rFonts w:ascii="Calibri" w:hAnsi="Calibri" w:cs="Calibri"/>
        </w:rPr>
        <w:t xml:space="preserve"> </w:t>
      </w:r>
      <w:r w:rsidRPr="00CB013B">
        <w:rPr>
          <w:rFonts w:ascii="Calibri" w:hAnsi="Calibri" w:cs="Calibri"/>
        </w:rPr>
        <w:t>OR</w:t>
      </w:r>
      <w:r w:rsidR="00CB013B" w:rsidRPr="00CB013B">
        <w:rPr>
          <w:rFonts w:ascii="Calibri" w:hAnsi="Calibri" w:cs="Calibri"/>
        </w:rPr>
        <w:t xml:space="preserve"> </w:t>
      </w:r>
      <w:proofErr w:type="gramStart"/>
      <w:r w:rsidRPr="00CB013B">
        <w:rPr>
          <w:rFonts w:ascii="Calibri" w:hAnsi="Calibri" w:cs="Calibri"/>
        </w:rPr>
        <w:t>Doing</w:t>
      </w:r>
      <w:proofErr w:type="gramEnd"/>
      <w:r w:rsidRPr="00CB013B">
        <w:rPr>
          <w:rFonts w:ascii="Calibri" w:hAnsi="Calibri" w:cs="Calibri"/>
        </w:rPr>
        <w:t xml:space="preserve"> something calming like reading, drawing, or journaling</w:t>
      </w:r>
    </w:p>
    <w:p w14:paraId="33E2DFB7" w14:textId="4E2A85AF" w:rsidR="00CC239A" w:rsidRPr="00CB013B" w:rsidRDefault="00CC239A" w:rsidP="00CB013B">
      <w:pPr>
        <w:pStyle w:val="ListParagraph"/>
        <w:numPr>
          <w:ilvl w:val="0"/>
          <w:numId w:val="50"/>
        </w:numPr>
        <w:spacing w:after="0" w:line="240" w:lineRule="auto"/>
        <w:rPr>
          <w:rFonts w:ascii="Calibri" w:hAnsi="Calibri" w:cs="Calibri"/>
        </w:rPr>
      </w:pPr>
      <w:r w:rsidRPr="00CB013B">
        <w:rPr>
          <w:rFonts w:ascii="Calibri" w:hAnsi="Calibri" w:cs="Calibri"/>
        </w:rPr>
        <w:t>Spending time with friends when stressed</w:t>
      </w:r>
      <w:r w:rsidR="00CB013B" w:rsidRPr="00CB013B">
        <w:rPr>
          <w:rFonts w:ascii="Calibri" w:hAnsi="Calibri" w:cs="Calibri"/>
        </w:rPr>
        <w:t xml:space="preserve"> </w:t>
      </w:r>
      <w:r w:rsidRPr="00CB013B">
        <w:rPr>
          <w:rFonts w:ascii="Calibri" w:hAnsi="Calibri" w:cs="Calibri"/>
        </w:rPr>
        <w:t>OR</w:t>
      </w:r>
      <w:r w:rsidR="00CB013B" w:rsidRPr="00CB013B">
        <w:rPr>
          <w:rFonts w:ascii="Calibri" w:hAnsi="Calibri" w:cs="Calibri"/>
        </w:rPr>
        <w:t xml:space="preserve"> </w:t>
      </w:r>
      <w:proofErr w:type="gramStart"/>
      <w:r w:rsidRPr="00CB013B">
        <w:rPr>
          <w:rFonts w:ascii="Calibri" w:hAnsi="Calibri" w:cs="Calibri"/>
        </w:rPr>
        <w:t>Having</w:t>
      </w:r>
      <w:proofErr w:type="gramEnd"/>
      <w:r w:rsidRPr="00CB013B">
        <w:rPr>
          <w:rFonts w:ascii="Calibri" w:hAnsi="Calibri" w:cs="Calibri"/>
        </w:rPr>
        <w:t xml:space="preserve"> alone time to recharge</w:t>
      </w:r>
    </w:p>
    <w:p w14:paraId="0AE123AF" w14:textId="149A0942" w:rsidR="00CC239A" w:rsidRPr="00CB013B" w:rsidRDefault="00CC239A" w:rsidP="00CB013B">
      <w:pPr>
        <w:pStyle w:val="ListParagraph"/>
        <w:numPr>
          <w:ilvl w:val="0"/>
          <w:numId w:val="50"/>
        </w:numPr>
        <w:spacing w:after="0" w:line="240" w:lineRule="auto"/>
        <w:rPr>
          <w:rFonts w:ascii="Calibri" w:hAnsi="Calibri" w:cs="Calibri"/>
        </w:rPr>
      </w:pPr>
      <w:r w:rsidRPr="00CB013B">
        <w:rPr>
          <w:rFonts w:ascii="Calibri" w:hAnsi="Calibri" w:cs="Calibri"/>
        </w:rPr>
        <w:t>Staying busy when overwhelmed</w:t>
      </w:r>
      <w:r w:rsidR="00CB013B" w:rsidRPr="00CB013B">
        <w:rPr>
          <w:rFonts w:ascii="Calibri" w:hAnsi="Calibri" w:cs="Calibri"/>
        </w:rPr>
        <w:t xml:space="preserve"> </w:t>
      </w:r>
      <w:r w:rsidRPr="00CB013B">
        <w:rPr>
          <w:rFonts w:ascii="Calibri" w:hAnsi="Calibri" w:cs="Calibri"/>
        </w:rPr>
        <w:t>OR</w:t>
      </w:r>
      <w:r w:rsidR="00CB013B" w:rsidRPr="00CB013B">
        <w:rPr>
          <w:rFonts w:ascii="Calibri" w:hAnsi="Calibri" w:cs="Calibri"/>
        </w:rPr>
        <w:t xml:space="preserve"> </w:t>
      </w:r>
      <w:proofErr w:type="gramStart"/>
      <w:r w:rsidRPr="00CB013B">
        <w:rPr>
          <w:rFonts w:ascii="Calibri" w:hAnsi="Calibri" w:cs="Calibri"/>
        </w:rPr>
        <w:t>Taking</w:t>
      </w:r>
      <w:proofErr w:type="gramEnd"/>
      <w:r w:rsidRPr="00CB013B">
        <w:rPr>
          <w:rFonts w:ascii="Calibri" w:hAnsi="Calibri" w:cs="Calibri"/>
        </w:rPr>
        <w:t xml:space="preserve"> a break to reset and slow down</w:t>
      </w:r>
    </w:p>
    <w:p w14:paraId="395AF42D" w14:textId="32DCA4F0" w:rsidR="00CC239A" w:rsidRDefault="00CC239A" w:rsidP="00CB013B">
      <w:pPr>
        <w:pStyle w:val="ListParagraph"/>
        <w:numPr>
          <w:ilvl w:val="0"/>
          <w:numId w:val="50"/>
        </w:numPr>
        <w:spacing w:after="0" w:line="240" w:lineRule="auto"/>
        <w:rPr>
          <w:rFonts w:ascii="Calibri" w:hAnsi="Calibri" w:cs="Calibri"/>
        </w:rPr>
      </w:pPr>
      <w:r w:rsidRPr="00CB013B">
        <w:rPr>
          <w:rFonts w:ascii="Calibri" w:hAnsi="Calibri" w:cs="Calibri"/>
        </w:rPr>
        <w:t>Talking to someone about what’s bothering you</w:t>
      </w:r>
      <w:r w:rsidR="00CB013B" w:rsidRPr="00CB013B">
        <w:rPr>
          <w:rFonts w:ascii="Calibri" w:hAnsi="Calibri" w:cs="Calibri"/>
        </w:rPr>
        <w:t xml:space="preserve"> </w:t>
      </w:r>
      <w:r w:rsidRPr="00CB013B">
        <w:rPr>
          <w:rFonts w:ascii="Calibri" w:hAnsi="Calibri" w:cs="Calibri"/>
        </w:rPr>
        <w:t>OR</w:t>
      </w:r>
      <w:r w:rsidR="00CB013B" w:rsidRPr="00CB013B">
        <w:rPr>
          <w:rFonts w:ascii="Calibri" w:hAnsi="Calibri" w:cs="Calibri"/>
        </w:rPr>
        <w:t xml:space="preserve"> </w:t>
      </w:r>
      <w:proofErr w:type="gramStart"/>
      <w:r w:rsidRPr="00CB013B">
        <w:rPr>
          <w:rFonts w:ascii="Calibri" w:hAnsi="Calibri" w:cs="Calibri"/>
        </w:rPr>
        <w:t>Working</w:t>
      </w:r>
      <w:proofErr w:type="gramEnd"/>
      <w:r w:rsidRPr="00CB013B">
        <w:rPr>
          <w:rFonts w:ascii="Calibri" w:hAnsi="Calibri" w:cs="Calibri"/>
        </w:rPr>
        <w:t xml:space="preserve"> through it on your own first</w:t>
      </w:r>
    </w:p>
    <w:p w14:paraId="3E73DF19" w14:textId="555E411A" w:rsidR="00014539" w:rsidRPr="00014539" w:rsidRDefault="00014539" w:rsidP="00014539">
      <w:pPr>
        <w:pStyle w:val="ListParagraph"/>
        <w:numPr>
          <w:ilvl w:val="0"/>
          <w:numId w:val="50"/>
        </w:numPr>
        <w:spacing w:after="0" w:line="240" w:lineRule="auto"/>
        <w:rPr>
          <w:rFonts w:ascii="Calibri" w:hAnsi="Calibri" w:cs="Calibri"/>
        </w:rPr>
      </w:pPr>
      <w:r w:rsidRPr="00014539">
        <w:rPr>
          <w:rFonts w:ascii="Calibri" w:hAnsi="Calibri" w:cs="Calibri"/>
        </w:rPr>
        <w:t xml:space="preserve">End the day with exercise or movement to shake off stress OR </w:t>
      </w:r>
      <w:proofErr w:type="gramStart"/>
      <w:r w:rsidRPr="00014539">
        <w:rPr>
          <w:rFonts w:ascii="Calibri" w:hAnsi="Calibri" w:cs="Calibri"/>
        </w:rPr>
        <w:t>Unwind</w:t>
      </w:r>
      <w:proofErr w:type="gramEnd"/>
      <w:r w:rsidRPr="00014539">
        <w:rPr>
          <w:rFonts w:ascii="Calibri" w:hAnsi="Calibri" w:cs="Calibri"/>
        </w:rPr>
        <w:t xml:space="preserve"> with something creative, quiet, or relaxing at home</w:t>
      </w:r>
    </w:p>
    <w:p w14:paraId="71564434" w14:textId="77777777" w:rsidR="00CC239A" w:rsidRPr="00CC239A" w:rsidRDefault="00CC239A" w:rsidP="00CC239A">
      <w:pPr>
        <w:spacing w:after="0" w:line="240" w:lineRule="auto"/>
        <w:contextualSpacing/>
        <w:rPr>
          <w:rFonts w:ascii="Calibri" w:hAnsi="Calibri" w:cs="Calibri"/>
        </w:rPr>
      </w:pPr>
    </w:p>
    <w:p w14:paraId="15836146" w14:textId="77777777" w:rsidR="00CC239A" w:rsidRPr="007331ED" w:rsidRDefault="00CC239A" w:rsidP="00CC239A">
      <w:pPr>
        <w:spacing w:after="0" w:line="240" w:lineRule="auto"/>
        <w:contextualSpacing/>
        <w:rPr>
          <w:rFonts w:ascii="Calibri" w:hAnsi="Calibri" w:cs="Calibri"/>
          <w:b/>
          <w:bCs/>
        </w:rPr>
      </w:pPr>
      <w:r w:rsidRPr="007331ED">
        <w:rPr>
          <w:rFonts w:ascii="Calibri" w:hAnsi="Calibri" w:cs="Calibri"/>
          <w:b/>
          <w:bCs/>
        </w:rPr>
        <w:t>Debrief Discussion (choose a few or use as reflection questions):</w:t>
      </w:r>
    </w:p>
    <w:p w14:paraId="30D605E7" w14:textId="77777777" w:rsidR="00C1335F" w:rsidRPr="00B67280" w:rsidRDefault="00C1335F" w:rsidP="00C1335F">
      <w:pPr>
        <w:pStyle w:val="ListParagraph"/>
        <w:numPr>
          <w:ilvl w:val="0"/>
          <w:numId w:val="51"/>
        </w:numPr>
        <w:spacing w:after="0" w:line="240" w:lineRule="auto"/>
        <w:rPr>
          <w:rFonts w:ascii="Calibri" w:hAnsi="Calibri" w:cs="Calibri"/>
        </w:rPr>
      </w:pPr>
      <w:r>
        <w:rPr>
          <w:rFonts w:ascii="Calibri" w:hAnsi="Calibri" w:cs="Calibri"/>
        </w:rPr>
        <w:t>Did context matter with your answer? Why is this important to keep in mind as a healthcare provider?</w:t>
      </w:r>
    </w:p>
    <w:p w14:paraId="285A4E1B" w14:textId="4F3E56CE" w:rsidR="00CC239A" w:rsidRPr="00CB013B" w:rsidRDefault="00CC239A" w:rsidP="00CB013B">
      <w:pPr>
        <w:pStyle w:val="ListParagraph"/>
        <w:numPr>
          <w:ilvl w:val="0"/>
          <w:numId w:val="51"/>
        </w:numPr>
        <w:spacing w:after="0" w:line="240" w:lineRule="auto"/>
        <w:rPr>
          <w:rFonts w:ascii="Calibri" w:hAnsi="Calibri" w:cs="Calibri"/>
        </w:rPr>
      </w:pPr>
      <w:r w:rsidRPr="00CB013B">
        <w:rPr>
          <w:rFonts w:ascii="Calibri" w:hAnsi="Calibri" w:cs="Calibri"/>
        </w:rPr>
        <w:t>What did you learn about yourself or your classmates during this activity?</w:t>
      </w:r>
    </w:p>
    <w:p w14:paraId="7D0F34A1" w14:textId="612FE5B6" w:rsidR="00CC239A" w:rsidRPr="00CB013B" w:rsidRDefault="00CC239A" w:rsidP="00CB013B">
      <w:pPr>
        <w:pStyle w:val="ListParagraph"/>
        <w:numPr>
          <w:ilvl w:val="0"/>
          <w:numId w:val="51"/>
        </w:numPr>
        <w:spacing w:after="0" w:line="240" w:lineRule="auto"/>
        <w:rPr>
          <w:rFonts w:ascii="Calibri" w:hAnsi="Calibri" w:cs="Calibri"/>
        </w:rPr>
      </w:pPr>
      <w:r w:rsidRPr="00CB013B">
        <w:rPr>
          <w:rFonts w:ascii="Calibri" w:hAnsi="Calibri" w:cs="Calibri"/>
        </w:rPr>
        <w:t>Were you surprised by how different people’s preferences were?</w:t>
      </w:r>
    </w:p>
    <w:p w14:paraId="32897719" w14:textId="5722D330" w:rsidR="00CC239A" w:rsidRPr="00CB013B" w:rsidRDefault="00CC239A" w:rsidP="00CB013B">
      <w:pPr>
        <w:pStyle w:val="ListParagraph"/>
        <w:numPr>
          <w:ilvl w:val="0"/>
          <w:numId w:val="51"/>
        </w:numPr>
        <w:spacing w:after="0" w:line="240" w:lineRule="auto"/>
        <w:rPr>
          <w:rFonts w:ascii="Calibri" w:hAnsi="Calibri" w:cs="Calibri"/>
        </w:rPr>
      </w:pPr>
      <w:r w:rsidRPr="00CB013B">
        <w:rPr>
          <w:rFonts w:ascii="Calibri" w:hAnsi="Calibri" w:cs="Calibri"/>
        </w:rPr>
        <w:t>How could these differences affect how we support patients or coworkers in healthcare?</w:t>
      </w:r>
    </w:p>
    <w:p w14:paraId="07EBAAB5" w14:textId="050342BB" w:rsidR="00FE0989" w:rsidRDefault="00CC239A" w:rsidP="00CC239A">
      <w:pPr>
        <w:pStyle w:val="ListParagraph"/>
        <w:numPr>
          <w:ilvl w:val="0"/>
          <w:numId w:val="51"/>
        </w:numPr>
        <w:spacing w:after="0" w:line="240" w:lineRule="auto"/>
        <w:rPr>
          <w:rFonts w:ascii="Calibri" w:hAnsi="Calibri" w:cs="Calibri"/>
        </w:rPr>
      </w:pPr>
      <w:r w:rsidRPr="00CB013B">
        <w:rPr>
          <w:rFonts w:ascii="Calibri" w:hAnsi="Calibri" w:cs="Calibri"/>
        </w:rPr>
        <w:t>Why is it important not to assume that what helps you will help everyone?</w:t>
      </w:r>
    </w:p>
    <w:p w14:paraId="0CF1255C" w14:textId="44AD9179" w:rsidR="00546728" w:rsidRPr="00546728" w:rsidRDefault="00546728" w:rsidP="00AE0A4C">
      <w:pPr>
        <w:spacing w:after="0" w:line="240" w:lineRule="auto"/>
        <w:ind w:left="720"/>
        <w:rPr>
          <w:rFonts w:ascii="Calibri" w:hAnsi="Calibri" w:cs="Calibri"/>
        </w:rPr>
      </w:pPr>
    </w:p>
    <w:p w14:paraId="04A9B9C0" w14:textId="77777777" w:rsidR="006C28D3" w:rsidRDefault="006C28D3" w:rsidP="0053706B">
      <w:pPr>
        <w:spacing w:after="0" w:line="240" w:lineRule="auto"/>
        <w:rPr>
          <w:rFonts w:ascii="Calibri" w:hAnsi="Calibri" w:cs="Calibri"/>
        </w:rPr>
      </w:pPr>
    </w:p>
    <w:p w14:paraId="37956076" w14:textId="77777777" w:rsidR="006C28D3" w:rsidRPr="006C28D3" w:rsidRDefault="006C28D3" w:rsidP="006C28D3">
      <w:pPr>
        <w:pStyle w:val="Heading2"/>
        <w:rPr>
          <w:rFonts w:ascii="Calibri" w:hAnsi="Calibri" w:cs="Calibri"/>
        </w:rPr>
      </w:pPr>
      <w:bookmarkStart w:id="8" w:name="_Letter_to_the"/>
      <w:bookmarkEnd w:id="8"/>
      <w:r w:rsidRPr="006C28D3">
        <w:rPr>
          <w:rFonts w:ascii="Calibri" w:hAnsi="Calibri" w:cs="Calibri"/>
        </w:rPr>
        <w:t>Letter to the Family</w:t>
      </w:r>
    </w:p>
    <w:p w14:paraId="1781A1D1" w14:textId="07CE7D24" w:rsidR="00361E6F" w:rsidRPr="00B735D7" w:rsidRDefault="006C28D3" w:rsidP="00361E6F">
      <w:pPr>
        <w:spacing w:after="0" w:line="240" w:lineRule="auto"/>
        <w:rPr>
          <w:rFonts w:asciiTheme="majorHAnsi" w:hAnsiTheme="majorHAnsi" w:cstheme="majorHAnsi"/>
        </w:rPr>
      </w:pPr>
      <w:r w:rsidRPr="006C28D3">
        <w:rPr>
          <w:rFonts w:ascii="Calibri" w:hAnsi="Calibri" w:cs="Calibri"/>
        </w:rPr>
        <w:t xml:space="preserve">60 </w:t>
      </w:r>
      <w:proofErr w:type="gramStart"/>
      <w:r w:rsidRPr="006C28D3">
        <w:rPr>
          <w:rFonts w:ascii="Calibri" w:hAnsi="Calibri" w:cs="Calibri"/>
        </w:rPr>
        <w:t>minute</w:t>
      </w:r>
      <w:proofErr w:type="gramEnd"/>
      <w:r>
        <w:rPr>
          <w:rFonts w:ascii="Calibri" w:hAnsi="Calibri" w:cs="Calibri"/>
        </w:rPr>
        <w:t xml:space="preserve">, </w:t>
      </w:r>
      <w:r w:rsidR="00361E6F" w:rsidRPr="00B735D7">
        <w:rPr>
          <w:rFonts w:asciiTheme="majorHAnsi" w:hAnsiTheme="majorHAnsi" w:cstheme="majorHAnsi"/>
        </w:rPr>
        <w:t>in-person or online, individual</w:t>
      </w:r>
      <w:r w:rsidR="00361E6F">
        <w:rPr>
          <w:rFonts w:asciiTheme="majorHAnsi" w:hAnsiTheme="majorHAnsi" w:cstheme="majorHAnsi"/>
        </w:rPr>
        <w:t xml:space="preserve"> and share with </w:t>
      </w:r>
      <w:r w:rsidR="00361E6F" w:rsidRPr="00B735D7">
        <w:rPr>
          <w:rFonts w:asciiTheme="majorHAnsi" w:hAnsiTheme="majorHAnsi" w:cstheme="majorHAnsi"/>
        </w:rPr>
        <w:t>whole group</w:t>
      </w:r>
    </w:p>
    <w:p w14:paraId="07EB6CB3" w14:textId="6329846C" w:rsidR="006C28D3" w:rsidRDefault="006C28D3" w:rsidP="006C28D3">
      <w:pPr>
        <w:spacing w:after="0" w:line="240" w:lineRule="auto"/>
        <w:rPr>
          <w:rFonts w:ascii="Calibri" w:hAnsi="Calibri" w:cs="Calibri"/>
        </w:rPr>
      </w:pPr>
      <w:r w:rsidRPr="006C28D3">
        <w:rPr>
          <w:rFonts w:ascii="Calibri" w:hAnsi="Calibri" w:cs="Calibri"/>
        </w:rPr>
        <w:br/>
      </w:r>
      <w:r w:rsidRPr="006C28D3">
        <w:rPr>
          <w:rFonts w:ascii="Calibri" w:hAnsi="Calibri" w:cs="Calibri"/>
          <w:b/>
          <w:bCs/>
        </w:rPr>
        <w:t>Competencies:</w:t>
      </w:r>
      <w:r w:rsidRPr="006C28D3">
        <w:rPr>
          <w:rFonts w:ascii="Calibri" w:hAnsi="Calibri" w:cs="Calibri"/>
        </w:rPr>
        <w:t xml:space="preserve"> 4, 5, 8</w:t>
      </w:r>
      <w:r w:rsidRPr="006C28D3">
        <w:rPr>
          <w:rFonts w:ascii="Calibri" w:hAnsi="Calibri" w:cs="Calibri"/>
        </w:rPr>
        <w:br/>
        <w:t>This activity helps you explore how illness affects not only the patient but also the family. You’ll take the perspective of a healthcare worker providing education, empathy, and resources to support a patient’s family.</w:t>
      </w:r>
    </w:p>
    <w:p w14:paraId="75BA8719" w14:textId="77777777" w:rsidR="006C28D3" w:rsidRPr="006C28D3" w:rsidRDefault="006C28D3" w:rsidP="006C28D3">
      <w:pPr>
        <w:spacing w:after="0" w:line="240" w:lineRule="auto"/>
        <w:rPr>
          <w:rFonts w:ascii="Calibri" w:hAnsi="Calibri" w:cs="Calibri"/>
        </w:rPr>
      </w:pPr>
    </w:p>
    <w:p w14:paraId="6DB5C25A" w14:textId="77777777" w:rsidR="006C28D3" w:rsidRDefault="006C28D3" w:rsidP="006C28D3">
      <w:pPr>
        <w:spacing w:after="0" w:line="240" w:lineRule="auto"/>
        <w:rPr>
          <w:rFonts w:ascii="Calibri" w:hAnsi="Calibri" w:cs="Calibri"/>
        </w:rPr>
      </w:pPr>
      <w:r w:rsidRPr="006C28D3">
        <w:rPr>
          <w:rFonts w:ascii="Calibri" w:hAnsi="Calibri" w:cs="Calibri"/>
          <w:b/>
          <w:bCs/>
        </w:rPr>
        <w:lastRenderedPageBreak/>
        <w:t>Instructions:</w:t>
      </w:r>
      <w:r w:rsidRPr="006C28D3">
        <w:rPr>
          <w:rFonts w:ascii="Calibri" w:hAnsi="Calibri" w:cs="Calibri"/>
        </w:rPr>
        <w:br/>
        <w:t>Choose a chronic or acute disease, then write a letter addressed to the patient’s family. Your goal is to explain the condition in a clear and caring way and help the family understand how it may affect different areas of their lives.</w:t>
      </w:r>
    </w:p>
    <w:p w14:paraId="4B191F18" w14:textId="77777777" w:rsidR="006C28D3" w:rsidRPr="006C28D3" w:rsidRDefault="006C28D3" w:rsidP="006C28D3">
      <w:pPr>
        <w:spacing w:after="0" w:line="240" w:lineRule="auto"/>
        <w:rPr>
          <w:rFonts w:ascii="Calibri" w:hAnsi="Calibri" w:cs="Calibri"/>
        </w:rPr>
      </w:pPr>
    </w:p>
    <w:p w14:paraId="70EDE0CB" w14:textId="77777777" w:rsidR="006C28D3" w:rsidRPr="006C28D3" w:rsidRDefault="006C28D3" w:rsidP="006C28D3">
      <w:pPr>
        <w:spacing w:after="0" w:line="240" w:lineRule="auto"/>
        <w:rPr>
          <w:rFonts w:ascii="Calibri" w:hAnsi="Calibri" w:cs="Calibri"/>
        </w:rPr>
      </w:pPr>
      <w:r w:rsidRPr="006C28D3">
        <w:rPr>
          <w:rFonts w:ascii="Calibri" w:hAnsi="Calibri" w:cs="Calibri"/>
          <w:b/>
          <w:bCs/>
        </w:rPr>
        <w:t>Your letter should include:</w:t>
      </w:r>
    </w:p>
    <w:p w14:paraId="70D5AD60" w14:textId="77777777" w:rsidR="006C28D3" w:rsidRPr="006C28D3" w:rsidRDefault="006C28D3" w:rsidP="006C28D3">
      <w:pPr>
        <w:numPr>
          <w:ilvl w:val="0"/>
          <w:numId w:val="59"/>
        </w:numPr>
        <w:spacing w:after="0" w:line="240" w:lineRule="auto"/>
        <w:rPr>
          <w:rFonts w:ascii="Calibri" w:hAnsi="Calibri" w:cs="Calibri"/>
        </w:rPr>
      </w:pPr>
      <w:r w:rsidRPr="006C28D3">
        <w:rPr>
          <w:rFonts w:ascii="Calibri" w:hAnsi="Calibri" w:cs="Calibri"/>
        </w:rPr>
        <w:t xml:space="preserve">A short, easy-to-understand </w:t>
      </w:r>
      <w:r w:rsidRPr="006C28D3">
        <w:rPr>
          <w:rFonts w:ascii="Calibri" w:hAnsi="Calibri" w:cs="Calibri"/>
          <w:b/>
          <w:bCs/>
        </w:rPr>
        <w:t>summary of the disease and its treatment</w:t>
      </w:r>
    </w:p>
    <w:p w14:paraId="50692FCA" w14:textId="77777777" w:rsidR="006C28D3" w:rsidRPr="006C28D3" w:rsidRDefault="006C28D3" w:rsidP="006C28D3">
      <w:pPr>
        <w:numPr>
          <w:ilvl w:val="0"/>
          <w:numId w:val="59"/>
        </w:numPr>
        <w:spacing w:after="0" w:line="240" w:lineRule="auto"/>
        <w:rPr>
          <w:rFonts w:ascii="Calibri" w:hAnsi="Calibri" w:cs="Calibri"/>
        </w:rPr>
      </w:pPr>
      <w:r w:rsidRPr="006C28D3">
        <w:rPr>
          <w:rFonts w:ascii="Calibri" w:hAnsi="Calibri" w:cs="Calibri"/>
          <w:b/>
          <w:bCs/>
        </w:rPr>
        <w:t>Two or more areas</w:t>
      </w:r>
      <w:r w:rsidRPr="006C28D3">
        <w:rPr>
          <w:rFonts w:ascii="Calibri" w:hAnsi="Calibri" w:cs="Calibri"/>
        </w:rPr>
        <w:t xml:space="preserve"> where the disease might impact the family (such as:</w:t>
      </w:r>
      <w:r w:rsidRPr="006C28D3">
        <w:rPr>
          <w:rFonts w:ascii="Calibri" w:hAnsi="Calibri" w:cs="Calibri"/>
        </w:rPr>
        <w:br/>
        <w:t>emotional, financial, relationships, education, work, social life, or leisure)</w:t>
      </w:r>
    </w:p>
    <w:p w14:paraId="6E5B3238" w14:textId="77777777" w:rsidR="006C28D3" w:rsidRPr="006C28D3" w:rsidRDefault="006C28D3" w:rsidP="006C28D3">
      <w:pPr>
        <w:numPr>
          <w:ilvl w:val="0"/>
          <w:numId w:val="59"/>
        </w:numPr>
        <w:spacing w:after="0" w:line="240" w:lineRule="auto"/>
        <w:rPr>
          <w:rFonts w:ascii="Calibri" w:hAnsi="Calibri" w:cs="Calibri"/>
        </w:rPr>
      </w:pPr>
      <w:r w:rsidRPr="006C28D3">
        <w:rPr>
          <w:rFonts w:ascii="Calibri" w:hAnsi="Calibri" w:cs="Calibri"/>
        </w:rPr>
        <w:t xml:space="preserve">An explanation of the impact, and </w:t>
      </w:r>
      <w:r w:rsidRPr="006C28D3">
        <w:rPr>
          <w:rFonts w:ascii="Calibri" w:hAnsi="Calibri" w:cs="Calibri"/>
          <w:b/>
          <w:bCs/>
        </w:rPr>
        <w:t>helpful suggestions or resources</w:t>
      </w:r>
      <w:r w:rsidRPr="006C28D3">
        <w:rPr>
          <w:rFonts w:ascii="Calibri" w:hAnsi="Calibri" w:cs="Calibri"/>
        </w:rPr>
        <w:t xml:space="preserve"> the family can use</w:t>
      </w:r>
    </w:p>
    <w:p w14:paraId="3BA28661" w14:textId="77777777" w:rsidR="006C28D3" w:rsidRPr="006C28D3" w:rsidRDefault="006C28D3" w:rsidP="006C28D3">
      <w:pPr>
        <w:numPr>
          <w:ilvl w:val="0"/>
          <w:numId w:val="59"/>
        </w:numPr>
        <w:spacing w:after="0" w:line="240" w:lineRule="auto"/>
        <w:rPr>
          <w:rFonts w:ascii="Calibri" w:hAnsi="Calibri" w:cs="Calibri"/>
        </w:rPr>
      </w:pPr>
      <w:r w:rsidRPr="006C28D3">
        <w:rPr>
          <w:rFonts w:ascii="Calibri" w:hAnsi="Calibri" w:cs="Calibri"/>
        </w:rPr>
        <w:t xml:space="preserve">The proper elements of a letter: </w:t>
      </w:r>
      <w:r w:rsidRPr="006C28D3">
        <w:rPr>
          <w:rFonts w:ascii="Calibri" w:hAnsi="Calibri" w:cs="Calibri"/>
          <w:b/>
          <w:bCs/>
        </w:rPr>
        <w:t>heading, greeting, body, closing, and signature</w:t>
      </w:r>
    </w:p>
    <w:p w14:paraId="03E92908" w14:textId="77777777" w:rsidR="006C28D3" w:rsidRDefault="006C28D3" w:rsidP="006C28D3">
      <w:pPr>
        <w:spacing w:after="0" w:line="240" w:lineRule="auto"/>
        <w:rPr>
          <w:rFonts w:ascii="Calibri" w:hAnsi="Calibri" w:cs="Calibri"/>
          <w:b/>
          <w:bCs/>
        </w:rPr>
      </w:pPr>
    </w:p>
    <w:p w14:paraId="650A10C7" w14:textId="1DCAB0B1" w:rsidR="006C28D3" w:rsidRPr="006C28D3" w:rsidRDefault="006C28D3" w:rsidP="006C28D3">
      <w:pPr>
        <w:spacing w:after="0" w:line="240" w:lineRule="auto"/>
        <w:rPr>
          <w:rFonts w:ascii="Calibri" w:hAnsi="Calibri" w:cs="Calibri"/>
        </w:rPr>
      </w:pPr>
      <w:r w:rsidRPr="006C28D3">
        <w:rPr>
          <w:rFonts w:ascii="Calibri" w:hAnsi="Calibri" w:cs="Calibri"/>
          <w:b/>
          <w:bCs/>
        </w:rPr>
        <w:t>Materials:</w:t>
      </w:r>
    </w:p>
    <w:p w14:paraId="4E327E74" w14:textId="77777777" w:rsidR="006C28D3" w:rsidRPr="006C28D3" w:rsidRDefault="006C28D3" w:rsidP="006C28D3">
      <w:pPr>
        <w:numPr>
          <w:ilvl w:val="0"/>
          <w:numId w:val="60"/>
        </w:numPr>
        <w:spacing w:after="0" w:line="240" w:lineRule="auto"/>
        <w:rPr>
          <w:rFonts w:ascii="Calibri" w:hAnsi="Calibri" w:cs="Calibri"/>
        </w:rPr>
      </w:pPr>
      <w:r w:rsidRPr="006C28D3">
        <w:rPr>
          <w:rFonts w:ascii="Calibri" w:hAnsi="Calibri" w:cs="Calibri"/>
        </w:rPr>
        <w:t>Writing supplies or computer</w:t>
      </w:r>
    </w:p>
    <w:p w14:paraId="022A1205" w14:textId="77777777" w:rsidR="006C28D3" w:rsidRPr="006C28D3" w:rsidRDefault="006C28D3" w:rsidP="006C28D3">
      <w:pPr>
        <w:numPr>
          <w:ilvl w:val="0"/>
          <w:numId w:val="60"/>
        </w:numPr>
        <w:spacing w:after="0" w:line="240" w:lineRule="auto"/>
        <w:rPr>
          <w:rFonts w:ascii="Calibri" w:hAnsi="Calibri" w:cs="Calibri"/>
        </w:rPr>
      </w:pPr>
      <w:r w:rsidRPr="006C28D3">
        <w:rPr>
          <w:rFonts w:ascii="Calibri" w:hAnsi="Calibri" w:cs="Calibri"/>
        </w:rPr>
        <w:t>Research tools (textbook, internet, or handouts about diseases)</w:t>
      </w:r>
    </w:p>
    <w:p w14:paraId="4B772237" w14:textId="77777777" w:rsidR="006C28D3" w:rsidRDefault="006C28D3" w:rsidP="006C28D3">
      <w:pPr>
        <w:spacing w:after="0" w:line="240" w:lineRule="auto"/>
        <w:rPr>
          <w:rFonts w:ascii="Calibri" w:hAnsi="Calibri" w:cs="Calibri"/>
          <w:b/>
          <w:bCs/>
        </w:rPr>
      </w:pPr>
    </w:p>
    <w:p w14:paraId="2301F02F" w14:textId="22D7CA43" w:rsidR="006C28D3" w:rsidRPr="006C28D3" w:rsidRDefault="006C28D3" w:rsidP="006C28D3">
      <w:pPr>
        <w:spacing w:after="0" w:line="240" w:lineRule="auto"/>
        <w:rPr>
          <w:rFonts w:ascii="Calibri" w:hAnsi="Calibri" w:cs="Calibri"/>
        </w:rPr>
      </w:pPr>
      <w:r w:rsidRPr="006C28D3">
        <w:rPr>
          <w:rFonts w:ascii="Calibri" w:hAnsi="Calibri" w:cs="Calibri"/>
          <w:b/>
          <w:bCs/>
        </w:rPr>
        <w:t>Reflection/Discussion (optional):</w:t>
      </w:r>
    </w:p>
    <w:p w14:paraId="1C67EE8E" w14:textId="77777777" w:rsidR="006C28D3" w:rsidRPr="006C28D3" w:rsidRDefault="006C28D3" w:rsidP="006C28D3">
      <w:pPr>
        <w:numPr>
          <w:ilvl w:val="0"/>
          <w:numId w:val="61"/>
        </w:numPr>
        <w:spacing w:after="0" w:line="240" w:lineRule="auto"/>
        <w:rPr>
          <w:rFonts w:ascii="Calibri" w:hAnsi="Calibri" w:cs="Calibri"/>
        </w:rPr>
      </w:pPr>
      <w:r w:rsidRPr="006C28D3">
        <w:rPr>
          <w:rFonts w:ascii="Calibri" w:hAnsi="Calibri" w:cs="Calibri"/>
        </w:rPr>
        <w:t>What was it like to write from a healthcare worker’s perspective?</w:t>
      </w:r>
    </w:p>
    <w:p w14:paraId="2D8A6AF1" w14:textId="40D1A275" w:rsidR="00655706" w:rsidRPr="00454779" w:rsidRDefault="006C28D3" w:rsidP="00546728">
      <w:pPr>
        <w:numPr>
          <w:ilvl w:val="0"/>
          <w:numId w:val="61"/>
        </w:numPr>
        <w:spacing w:after="0" w:line="240" w:lineRule="auto"/>
        <w:rPr>
          <w:rFonts w:ascii="Calibri" w:hAnsi="Calibri" w:cs="Calibri"/>
        </w:rPr>
      </w:pPr>
      <w:r w:rsidRPr="006C28D3">
        <w:rPr>
          <w:rFonts w:ascii="Calibri" w:hAnsi="Calibri" w:cs="Calibri"/>
        </w:rPr>
        <w:t>How can empathy and clear communication improve how families manage a loved one’s diagnosis?</w:t>
      </w:r>
    </w:p>
    <w:sectPr w:rsidR="00655706" w:rsidRPr="00454779"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4090202050204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abstractNum w:abstractNumId="9" w15:restartNumberingAfterBreak="0">
    <w:nsid w:val="012F0D2A"/>
    <w:multiLevelType w:val="hybridMultilevel"/>
    <w:tmpl w:val="8F72B08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025C3719"/>
    <w:multiLevelType w:val="multilevel"/>
    <w:tmpl w:val="13D060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061872E1"/>
    <w:multiLevelType w:val="hybridMultilevel"/>
    <w:tmpl w:val="F1BC79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668756A"/>
    <w:multiLevelType w:val="hybridMultilevel"/>
    <w:tmpl w:val="6226A73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0C8A2D4C"/>
    <w:multiLevelType w:val="hybridMultilevel"/>
    <w:tmpl w:val="E6586F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EFA4852"/>
    <w:multiLevelType w:val="hybridMultilevel"/>
    <w:tmpl w:val="466627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110388A"/>
    <w:multiLevelType w:val="hybridMultilevel"/>
    <w:tmpl w:val="9DD809B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113A1B5B"/>
    <w:multiLevelType w:val="hybridMultilevel"/>
    <w:tmpl w:val="416897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25F693B"/>
    <w:multiLevelType w:val="multilevel"/>
    <w:tmpl w:val="79682E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15DE2754"/>
    <w:multiLevelType w:val="hybridMultilevel"/>
    <w:tmpl w:val="0E4E1F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BA40D4A"/>
    <w:multiLevelType w:val="hybridMultilevel"/>
    <w:tmpl w:val="06DC95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1C9078CE"/>
    <w:multiLevelType w:val="multilevel"/>
    <w:tmpl w:val="9B104D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1DDC2BD3"/>
    <w:multiLevelType w:val="hybridMultilevel"/>
    <w:tmpl w:val="07E435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1DE45C92"/>
    <w:multiLevelType w:val="multilevel"/>
    <w:tmpl w:val="331054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1ED21516"/>
    <w:multiLevelType w:val="hybridMultilevel"/>
    <w:tmpl w:val="629691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5946357"/>
    <w:multiLevelType w:val="hybridMultilevel"/>
    <w:tmpl w:val="78D037B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15:restartNumberingAfterBreak="0">
    <w:nsid w:val="268450AE"/>
    <w:multiLevelType w:val="multilevel"/>
    <w:tmpl w:val="D278C53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29805248"/>
    <w:multiLevelType w:val="hybridMultilevel"/>
    <w:tmpl w:val="9F1C89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29F144D8"/>
    <w:multiLevelType w:val="multilevel"/>
    <w:tmpl w:val="9676DA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2C416BC6"/>
    <w:multiLevelType w:val="hybridMultilevel"/>
    <w:tmpl w:val="91C6CC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2F72667D"/>
    <w:multiLevelType w:val="hybridMultilevel"/>
    <w:tmpl w:val="35FC6E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38AB3D5D"/>
    <w:multiLevelType w:val="hybridMultilevel"/>
    <w:tmpl w:val="C2CCBB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3BEE46DF"/>
    <w:multiLevelType w:val="multilevel"/>
    <w:tmpl w:val="3F028A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15:restartNumberingAfterBreak="0">
    <w:nsid w:val="3FB302A0"/>
    <w:multiLevelType w:val="hybridMultilevel"/>
    <w:tmpl w:val="BD3894D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47F66DC9"/>
    <w:multiLevelType w:val="hybridMultilevel"/>
    <w:tmpl w:val="17AA2A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4A9A38B1"/>
    <w:multiLevelType w:val="hybridMultilevel"/>
    <w:tmpl w:val="2578F1D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 w15:restartNumberingAfterBreak="0">
    <w:nsid w:val="4C8B276A"/>
    <w:multiLevelType w:val="hybridMultilevel"/>
    <w:tmpl w:val="7040E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4CFE70E7"/>
    <w:multiLevelType w:val="hybridMultilevel"/>
    <w:tmpl w:val="3E4694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4F524166"/>
    <w:multiLevelType w:val="hybridMultilevel"/>
    <w:tmpl w:val="6FBE2B2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 w15:restartNumberingAfterBreak="0">
    <w:nsid w:val="52652D30"/>
    <w:multiLevelType w:val="hybridMultilevel"/>
    <w:tmpl w:val="831A22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57D6714A"/>
    <w:multiLevelType w:val="hybridMultilevel"/>
    <w:tmpl w:val="CC347BB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58102A22"/>
    <w:multiLevelType w:val="hybridMultilevel"/>
    <w:tmpl w:val="4E5CA3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58C834A7"/>
    <w:multiLevelType w:val="hybridMultilevel"/>
    <w:tmpl w:val="5874DCC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59920E73"/>
    <w:multiLevelType w:val="hybridMultilevel"/>
    <w:tmpl w:val="F95C0B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59E328DF"/>
    <w:multiLevelType w:val="hybridMultilevel"/>
    <w:tmpl w:val="638EDD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5ED1469A"/>
    <w:multiLevelType w:val="hybridMultilevel"/>
    <w:tmpl w:val="8C8C59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63847870"/>
    <w:multiLevelType w:val="multilevel"/>
    <w:tmpl w:val="4F9448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6" w15:restartNumberingAfterBreak="0">
    <w:nsid w:val="63D10932"/>
    <w:multiLevelType w:val="hybridMultilevel"/>
    <w:tmpl w:val="C7B4F36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7" w15:restartNumberingAfterBreak="0">
    <w:nsid w:val="644272F3"/>
    <w:multiLevelType w:val="hybridMultilevel"/>
    <w:tmpl w:val="25CA03C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8" w15:restartNumberingAfterBreak="0">
    <w:nsid w:val="658D2148"/>
    <w:multiLevelType w:val="hybridMultilevel"/>
    <w:tmpl w:val="F9AA85C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6B5E351E"/>
    <w:multiLevelType w:val="hybridMultilevel"/>
    <w:tmpl w:val="0C7669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6C9B4325"/>
    <w:multiLevelType w:val="hybridMultilevel"/>
    <w:tmpl w:val="67D0F1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6C9D219D"/>
    <w:multiLevelType w:val="hybridMultilevel"/>
    <w:tmpl w:val="823E01A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2" w15:restartNumberingAfterBreak="0">
    <w:nsid w:val="6CA40E9F"/>
    <w:multiLevelType w:val="hybridMultilevel"/>
    <w:tmpl w:val="315E67C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3" w15:restartNumberingAfterBreak="0">
    <w:nsid w:val="6E8833C7"/>
    <w:multiLevelType w:val="multilevel"/>
    <w:tmpl w:val="5308C0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4" w15:restartNumberingAfterBreak="0">
    <w:nsid w:val="708A3813"/>
    <w:multiLevelType w:val="multilevel"/>
    <w:tmpl w:val="C9205B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72D072EE"/>
    <w:multiLevelType w:val="hybridMultilevel"/>
    <w:tmpl w:val="AF3E7A1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75935306"/>
    <w:multiLevelType w:val="hybridMultilevel"/>
    <w:tmpl w:val="B094D2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76AD2964"/>
    <w:multiLevelType w:val="hybridMultilevel"/>
    <w:tmpl w:val="2C041EF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8" w15:restartNumberingAfterBreak="0">
    <w:nsid w:val="7752676F"/>
    <w:multiLevelType w:val="hybridMultilevel"/>
    <w:tmpl w:val="B60217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785A6C28"/>
    <w:multiLevelType w:val="hybridMultilevel"/>
    <w:tmpl w:val="385A47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7A4D3AE4"/>
    <w:multiLevelType w:val="hybridMultilevel"/>
    <w:tmpl w:val="F0EC336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7AAB51D9"/>
    <w:multiLevelType w:val="multilevel"/>
    <w:tmpl w:val="50DECF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150974933">
    <w:abstractNumId w:val="8"/>
  </w:num>
  <w:num w:numId="2" w16cid:durableId="1338269453">
    <w:abstractNumId w:val="6"/>
  </w:num>
  <w:num w:numId="3" w16cid:durableId="81798842">
    <w:abstractNumId w:val="5"/>
  </w:num>
  <w:num w:numId="4" w16cid:durableId="813640152">
    <w:abstractNumId w:val="4"/>
  </w:num>
  <w:num w:numId="5" w16cid:durableId="1978027463">
    <w:abstractNumId w:val="7"/>
  </w:num>
  <w:num w:numId="6" w16cid:durableId="1562979981">
    <w:abstractNumId w:val="3"/>
  </w:num>
  <w:num w:numId="7" w16cid:durableId="747922025">
    <w:abstractNumId w:val="2"/>
  </w:num>
  <w:num w:numId="8" w16cid:durableId="1446582138">
    <w:abstractNumId w:val="1"/>
  </w:num>
  <w:num w:numId="9" w16cid:durableId="479616598">
    <w:abstractNumId w:val="0"/>
  </w:num>
  <w:num w:numId="10" w16cid:durableId="2044359833">
    <w:abstractNumId w:val="38"/>
  </w:num>
  <w:num w:numId="11" w16cid:durableId="6371657">
    <w:abstractNumId w:val="49"/>
  </w:num>
  <w:num w:numId="12" w16cid:durableId="1136491960">
    <w:abstractNumId w:val="33"/>
  </w:num>
  <w:num w:numId="13" w16cid:durableId="1493375187">
    <w:abstractNumId w:val="18"/>
  </w:num>
  <w:num w:numId="14" w16cid:durableId="822698797">
    <w:abstractNumId w:val="14"/>
  </w:num>
  <w:num w:numId="15" w16cid:durableId="1290164429">
    <w:abstractNumId w:val="50"/>
  </w:num>
  <w:num w:numId="16" w16cid:durableId="837577210">
    <w:abstractNumId w:val="58"/>
  </w:num>
  <w:num w:numId="17" w16cid:durableId="1413118643">
    <w:abstractNumId w:val="60"/>
  </w:num>
  <w:num w:numId="18" w16cid:durableId="1434593648">
    <w:abstractNumId w:val="42"/>
  </w:num>
  <w:num w:numId="19" w16cid:durableId="1977833577">
    <w:abstractNumId w:val="13"/>
  </w:num>
  <w:num w:numId="20" w16cid:durableId="135799109">
    <w:abstractNumId w:val="19"/>
  </w:num>
  <w:num w:numId="21" w16cid:durableId="1885023870">
    <w:abstractNumId w:val="35"/>
  </w:num>
  <w:num w:numId="22" w16cid:durableId="1476869294">
    <w:abstractNumId w:val="28"/>
  </w:num>
  <w:num w:numId="23" w16cid:durableId="1911496492">
    <w:abstractNumId w:val="21"/>
  </w:num>
  <w:num w:numId="24" w16cid:durableId="807745545">
    <w:abstractNumId w:val="48"/>
  </w:num>
  <w:num w:numId="25" w16cid:durableId="1384518426">
    <w:abstractNumId w:val="55"/>
  </w:num>
  <w:num w:numId="26" w16cid:durableId="1682198766">
    <w:abstractNumId w:val="56"/>
  </w:num>
  <w:num w:numId="27" w16cid:durableId="355236879">
    <w:abstractNumId w:val="16"/>
  </w:num>
  <w:num w:numId="28" w16cid:durableId="1355887113">
    <w:abstractNumId w:val="32"/>
  </w:num>
  <w:num w:numId="29" w16cid:durableId="1391266209">
    <w:abstractNumId w:val="26"/>
  </w:num>
  <w:num w:numId="30" w16cid:durableId="1445804278">
    <w:abstractNumId w:val="11"/>
  </w:num>
  <w:num w:numId="31" w16cid:durableId="380372257">
    <w:abstractNumId w:val="59"/>
  </w:num>
  <w:num w:numId="32" w16cid:durableId="1579635285">
    <w:abstractNumId w:val="44"/>
  </w:num>
  <w:num w:numId="33" w16cid:durableId="2008708064">
    <w:abstractNumId w:val="23"/>
  </w:num>
  <w:num w:numId="34" w16cid:durableId="427426799">
    <w:abstractNumId w:val="15"/>
  </w:num>
  <w:num w:numId="35" w16cid:durableId="1317958962">
    <w:abstractNumId w:val="41"/>
  </w:num>
  <w:num w:numId="36" w16cid:durableId="1462189646">
    <w:abstractNumId w:val="51"/>
  </w:num>
  <w:num w:numId="37" w16cid:durableId="1825854288">
    <w:abstractNumId w:val="52"/>
  </w:num>
  <w:num w:numId="38" w16cid:durableId="1457136491">
    <w:abstractNumId w:val="12"/>
  </w:num>
  <w:num w:numId="39" w16cid:durableId="2068146708">
    <w:abstractNumId w:val="40"/>
  </w:num>
  <w:num w:numId="40" w16cid:durableId="4790401">
    <w:abstractNumId w:val="57"/>
  </w:num>
  <w:num w:numId="41" w16cid:durableId="1799108720">
    <w:abstractNumId w:val="47"/>
  </w:num>
  <w:num w:numId="42" w16cid:durableId="543641002">
    <w:abstractNumId w:val="34"/>
  </w:num>
  <w:num w:numId="43" w16cid:durableId="1694333258">
    <w:abstractNumId w:val="37"/>
  </w:num>
  <w:num w:numId="44" w16cid:durableId="1543597328">
    <w:abstractNumId w:val="39"/>
  </w:num>
  <w:num w:numId="45" w16cid:durableId="1516577447">
    <w:abstractNumId w:val="24"/>
  </w:num>
  <w:num w:numId="46" w16cid:durableId="464851861">
    <w:abstractNumId w:val="9"/>
  </w:num>
  <w:num w:numId="47" w16cid:durableId="384911203">
    <w:abstractNumId w:val="46"/>
  </w:num>
  <w:num w:numId="48" w16cid:durableId="486944557">
    <w:abstractNumId w:val="54"/>
  </w:num>
  <w:num w:numId="49" w16cid:durableId="1080831941">
    <w:abstractNumId w:val="43"/>
  </w:num>
  <w:num w:numId="50" w16cid:durableId="1962803400">
    <w:abstractNumId w:val="29"/>
  </w:num>
  <w:num w:numId="51" w16cid:durableId="1239249655">
    <w:abstractNumId w:val="36"/>
  </w:num>
  <w:num w:numId="52" w16cid:durableId="759254782">
    <w:abstractNumId w:val="30"/>
  </w:num>
  <w:num w:numId="53" w16cid:durableId="1784180404">
    <w:abstractNumId w:val="45"/>
  </w:num>
  <w:num w:numId="54" w16cid:durableId="1698391588">
    <w:abstractNumId w:val="61"/>
  </w:num>
  <w:num w:numId="55" w16cid:durableId="1806657343">
    <w:abstractNumId w:val="53"/>
  </w:num>
  <w:num w:numId="56" w16cid:durableId="578249824">
    <w:abstractNumId w:val="22"/>
  </w:num>
  <w:num w:numId="57" w16cid:durableId="900293305">
    <w:abstractNumId w:val="20"/>
  </w:num>
  <w:num w:numId="58" w16cid:durableId="1295940751">
    <w:abstractNumId w:val="31"/>
  </w:num>
  <w:num w:numId="59" w16cid:durableId="288053093">
    <w:abstractNumId w:val="27"/>
  </w:num>
  <w:num w:numId="60" w16cid:durableId="558521426">
    <w:abstractNumId w:val="10"/>
  </w:num>
  <w:num w:numId="61" w16cid:durableId="1651597451">
    <w:abstractNumId w:val="17"/>
  </w:num>
  <w:num w:numId="62" w16cid:durableId="869224250">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7730"/>
    <w:rsid w:val="0000679E"/>
    <w:rsid w:val="00014539"/>
    <w:rsid w:val="00034616"/>
    <w:rsid w:val="0006063C"/>
    <w:rsid w:val="000A2388"/>
    <w:rsid w:val="00116271"/>
    <w:rsid w:val="00121C2A"/>
    <w:rsid w:val="00127013"/>
    <w:rsid w:val="001319E5"/>
    <w:rsid w:val="0014130B"/>
    <w:rsid w:val="0015074B"/>
    <w:rsid w:val="00156E94"/>
    <w:rsid w:val="001657E4"/>
    <w:rsid w:val="00170AC8"/>
    <w:rsid w:val="001728C5"/>
    <w:rsid w:val="001A4FCF"/>
    <w:rsid w:val="001B5856"/>
    <w:rsid w:val="001E6532"/>
    <w:rsid w:val="00214B0E"/>
    <w:rsid w:val="00225E46"/>
    <w:rsid w:val="00236A7C"/>
    <w:rsid w:val="00246F9D"/>
    <w:rsid w:val="0029639D"/>
    <w:rsid w:val="002F3AAC"/>
    <w:rsid w:val="00300EE6"/>
    <w:rsid w:val="0030137A"/>
    <w:rsid w:val="00326F90"/>
    <w:rsid w:val="0033328C"/>
    <w:rsid w:val="00354867"/>
    <w:rsid w:val="00361E6F"/>
    <w:rsid w:val="003651E1"/>
    <w:rsid w:val="00383DB6"/>
    <w:rsid w:val="003B7FD2"/>
    <w:rsid w:val="003C3669"/>
    <w:rsid w:val="00401A7B"/>
    <w:rsid w:val="00454779"/>
    <w:rsid w:val="00461972"/>
    <w:rsid w:val="00492FAC"/>
    <w:rsid w:val="004B1987"/>
    <w:rsid w:val="004B6D9F"/>
    <w:rsid w:val="00513395"/>
    <w:rsid w:val="00534503"/>
    <w:rsid w:val="0053706B"/>
    <w:rsid w:val="00546728"/>
    <w:rsid w:val="00574ED7"/>
    <w:rsid w:val="00616019"/>
    <w:rsid w:val="00626D99"/>
    <w:rsid w:val="00631131"/>
    <w:rsid w:val="00647A56"/>
    <w:rsid w:val="00655706"/>
    <w:rsid w:val="006C28D3"/>
    <w:rsid w:val="00730957"/>
    <w:rsid w:val="007331ED"/>
    <w:rsid w:val="00771F57"/>
    <w:rsid w:val="007973F2"/>
    <w:rsid w:val="007C3557"/>
    <w:rsid w:val="00803B05"/>
    <w:rsid w:val="00836CCE"/>
    <w:rsid w:val="00845769"/>
    <w:rsid w:val="00860908"/>
    <w:rsid w:val="00895A59"/>
    <w:rsid w:val="008B52FF"/>
    <w:rsid w:val="008B735C"/>
    <w:rsid w:val="008F11EF"/>
    <w:rsid w:val="009937BC"/>
    <w:rsid w:val="009B12F7"/>
    <w:rsid w:val="009D451C"/>
    <w:rsid w:val="00A04DFB"/>
    <w:rsid w:val="00A1266C"/>
    <w:rsid w:val="00A34221"/>
    <w:rsid w:val="00A67AAE"/>
    <w:rsid w:val="00A90E51"/>
    <w:rsid w:val="00A917D4"/>
    <w:rsid w:val="00AA1D8D"/>
    <w:rsid w:val="00AB31BE"/>
    <w:rsid w:val="00AE0A4C"/>
    <w:rsid w:val="00B47730"/>
    <w:rsid w:val="00B67280"/>
    <w:rsid w:val="00B76925"/>
    <w:rsid w:val="00B96D7A"/>
    <w:rsid w:val="00B97D58"/>
    <w:rsid w:val="00BB3932"/>
    <w:rsid w:val="00BC5090"/>
    <w:rsid w:val="00BF2829"/>
    <w:rsid w:val="00C065FB"/>
    <w:rsid w:val="00C1335F"/>
    <w:rsid w:val="00C14F86"/>
    <w:rsid w:val="00C52FA9"/>
    <w:rsid w:val="00C54D55"/>
    <w:rsid w:val="00CA58A1"/>
    <w:rsid w:val="00CA6354"/>
    <w:rsid w:val="00CB013B"/>
    <w:rsid w:val="00CB0664"/>
    <w:rsid w:val="00CC239A"/>
    <w:rsid w:val="00D30CB8"/>
    <w:rsid w:val="00D530D7"/>
    <w:rsid w:val="00DD7534"/>
    <w:rsid w:val="00E004D5"/>
    <w:rsid w:val="00E8744D"/>
    <w:rsid w:val="00F70AD4"/>
    <w:rsid w:val="00FC693F"/>
    <w:rsid w:val="00FE098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4062061"/>
  <w14:defaultImageDpi w14:val="300"/>
  <w15:docId w15:val="{B4188CDC-58FB-4720-ADBC-6BF927714D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styleId="TOC1">
    <w:name w:val="toc 1"/>
    <w:basedOn w:val="Normal"/>
    <w:next w:val="Normal"/>
    <w:autoRedefine/>
    <w:uiPriority w:val="39"/>
    <w:unhideWhenUsed/>
    <w:rsid w:val="00354867"/>
    <w:pPr>
      <w:spacing w:after="100"/>
    </w:pPr>
  </w:style>
  <w:style w:type="paragraph" w:styleId="TOC2">
    <w:name w:val="toc 2"/>
    <w:basedOn w:val="Normal"/>
    <w:next w:val="Normal"/>
    <w:autoRedefine/>
    <w:uiPriority w:val="39"/>
    <w:unhideWhenUsed/>
    <w:rsid w:val="00354867"/>
    <w:pPr>
      <w:spacing w:after="100"/>
      <w:ind w:left="220"/>
    </w:pPr>
  </w:style>
  <w:style w:type="character" w:styleId="Hyperlink">
    <w:name w:val="Hyperlink"/>
    <w:basedOn w:val="DefaultParagraphFont"/>
    <w:uiPriority w:val="99"/>
    <w:unhideWhenUsed/>
    <w:rsid w:val="00354867"/>
    <w:rPr>
      <w:color w:val="0000FF" w:themeColor="hyperlink"/>
      <w:u w:val="single"/>
    </w:rPr>
  </w:style>
  <w:style w:type="character" w:styleId="UnresolvedMention">
    <w:name w:val="Unresolved Mention"/>
    <w:basedOn w:val="DefaultParagraphFont"/>
    <w:uiPriority w:val="99"/>
    <w:semiHidden/>
    <w:unhideWhenUsed/>
    <w:rsid w:val="00D530D7"/>
    <w:rPr>
      <w:color w:val="605E5C"/>
      <w:shd w:val="clear" w:color="auto" w:fill="E1DFDD"/>
    </w:rPr>
  </w:style>
  <w:style w:type="character" w:styleId="FollowedHyperlink">
    <w:name w:val="FollowedHyperlink"/>
    <w:basedOn w:val="DefaultParagraphFont"/>
    <w:uiPriority w:val="99"/>
    <w:semiHidden/>
    <w:unhideWhenUsed/>
    <w:rsid w:val="00D530D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3288758">
      <w:bodyDiv w:val="1"/>
      <w:marLeft w:val="0"/>
      <w:marRight w:val="0"/>
      <w:marTop w:val="0"/>
      <w:marBottom w:val="0"/>
      <w:divBdr>
        <w:top w:val="none" w:sz="0" w:space="0" w:color="auto"/>
        <w:left w:val="none" w:sz="0" w:space="0" w:color="auto"/>
        <w:bottom w:val="none" w:sz="0" w:space="0" w:color="auto"/>
        <w:right w:val="none" w:sz="0" w:space="0" w:color="auto"/>
      </w:divBdr>
      <w:divsChild>
        <w:div w:id="689066620">
          <w:marLeft w:val="0"/>
          <w:marRight w:val="0"/>
          <w:marTop w:val="0"/>
          <w:marBottom w:val="0"/>
          <w:divBdr>
            <w:top w:val="none" w:sz="0" w:space="0" w:color="auto"/>
            <w:left w:val="none" w:sz="0" w:space="0" w:color="auto"/>
            <w:bottom w:val="none" w:sz="0" w:space="0" w:color="auto"/>
            <w:right w:val="none" w:sz="0" w:space="0" w:color="auto"/>
          </w:divBdr>
        </w:div>
        <w:div w:id="652103496">
          <w:marLeft w:val="0"/>
          <w:marRight w:val="0"/>
          <w:marTop w:val="0"/>
          <w:marBottom w:val="0"/>
          <w:divBdr>
            <w:top w:val="none" w:sz="0" w:space="0" w:color="auto"/>
            <w:left w:val="none" w:sz="0" w:space="0" w:color="auto"/>
            <w:bottom w:val="none" w:sz="0" w:space="0" w:color="auto"/>
            <w:right w:val="none" w:sz="0" w:space="0" w:color="auto"/>
          </w:divBdr>
        </w:div>
        <w:div w:id="350643502">
          <w:marLeft w:val="0"/>
          <w:marRight w:val="0"/>
          <w:marTop w:val="0"/>
          <w:marBottom w:val="0"/>
          <w:divBdr>
            <w:top w:val="none" w:sz="0" w:space="0" w:color="auto"/>
            <w:left w:val="none" w:sz="0" w:space="0" w:color="auto"/>
            <w:bottom w:val="none" w:sz="0" w:space="0" w:color="auto"/>
            <w:right w:val="none" w:sz="0" w:space="0" w:color="auto"/>
          </w:divBdr>
        </w:div>
        <w:div w:id="1139954965">
          <w:marLeft w:val="0"/>
          <w:marRight w:val="0"/>
          <w:marTop w:val="0"/>
          <w:marBottom w:val="0"/>
          <w:divBdr>
            <w:top w:val="none" w:sz="0" w:space="0" w:color="auto"/>
            <w:left w:val="none" w:sz="0" w:space="0" w:color="auto"/>
            <w:bottom w:val="none" w:sz="0" w:space="0" w:color="auto"/>
            <w:right w:val="none" w:sz="0" w:space="0" w:color="auto"/>
          </w:divBdr>
        </w:div>
        <w:div w:id="709762688">
          <w:marLeft w:val="0"/>
          <w:marRight w:val="0"/>
          <w:marTop w:val="0"/>
          <w:marBottom w:val="0"/>
          <w:divBdr>
            <w:top w:val="none" w:sz="0" w:space="0" w:color="auto"/>
            <w:left w:val="none" w:sz="0" w:space="0" w:color="auto"/>
            <w:bottom w:val="none" w:sz="0" w:space="0" w:color="auto"/>
            <w:right w:val="none" w:sz="0" w:space="0" w:color="auto"/>
          </w:divBdr>
        </w:div>
        <w:div w:id="778574286">
          <w:marLeft w:val="0"/>
          <w:marRight w:val="0"/>
          <w:marTop w:val="0"/>
          <w:marBottom w:val="0"/>
          <w:divBdr>
            <w:top w:val="none" w:sz="0" w:space="0" w:color="auto"/>
            <w:left w:val="none" w:sz="0" w:space="0" w:color="auto"/>
            <w:bottom w:val="none" w:sz="0" w:space="0" w:color="auto"/>
            <w:right w:val="none" w:sz="0" w:space="0" w:color="auto"/>
          </w:divBdr>
        </w:div>
        <w:div w:id="192615027">
          <w:marLeft w:val="0"/>
          <w:marRight w:val="0"/>
          <w:marTop w:val="0"/>
          <w:marBottom w:val="0"/>
          <w:divBdr>
            <w:top w:val="none" w:sz="0" w:space="0" w:color="auto"/>
            <w:left w:val="none" w:sz="0" w:space="0" w:color="auto"/>
            <w:bottom w:val="none" w:sz="0" w:space="0" w:color="auto"/>
            <w:right w:val="none" w:sz="0" w:space="0" w:color="auto"/>
          </w:divBdr>
        </w:div>
        <w:div w:id="239296839">
          <w:marLeft w:val="0"/>
          <w:marRight w:val="0"/>
          <w:marTop w:val="0"/>
          <w:marBottom w:val="0"/>
          <w:divBdr>
            <w:top w:val="none" w:sz="0" w:space="0" w:color="auto"/>
            <w:left w:val="none" w:sz="0" w:space="0" w:color="auto"/>
            <w:bottom w:val="none" w:sz="0" w:space="0" w:color="auto"/>
            <w:right w:val="none" w:sz="0" w:space="0" w:color="auto"/>
          </w:divBdr>
        </w:div>
        <w:div w:id="127011552">
          <w:marLeft w:val="0"/>
          <w:marRight w:val="0"/>
          <w:marTop w:val="0"/>
          <w:marBottom w:val="0"/>
          <w:divBdr>
            <w:top w:val="none" w:sz="0" w:space="0" w:color="auto"/>
            <w:left w:val="none" w:sz="0" w:space="0" w:color="auto"/>
            <w:bottom w:val="none" w:sz="0" w:space="0" w:color="auto"/>
            <w:right w:val="none" w:sz="0" w:space="0" w:color="auto"/>
          </w:divBdr>
        </w:div>
        <w:div w:id="1341466231">
          <w:marLeft w:val="0"/>
          <w:marRight w:val="0"/>
          <w:marTop w:val="0"/>
          <w:marBottom w:val="0"/>
          <w:divBdr>
            <w:top w:val="none" w:sz="0" w:space="0" w:color="auto"/>
            <w:left w:val="none" w:sz="0" w:space="0" w:color="auto"/>
            <w:bottom w:val="none" w:sz="0" w:space="0" w:color="auto"/>
            <w:right w:val="none" w:sz="0" w:space="0" w:color="auto"/>
          </w:divBdr>
        </w:div>
        <w:div w:id="1110852568">
          <w:marLeft w:val="0"/>
          <w:marRight w:val="0"/>
          <w:marTop w:val="0"/>
          <w:marBottom w:val="0"/>
          <w:divBdr>
            <w:top w:val="none" w:sz="0" w:space="0" w:color="auto"/>
            <w:left w:val="none" w:sz="0" w:space="0" w:color="auto"/>
            <w:bottom w:val="none" w:sz="0" w:space="0" w:color="auto"/>
            <w:right w:val="none" w:sz="0" w:space="0" w:color="auto"/>
          </w:divBdr>
        </w:div>
        <w:div w:id="1458252614">
          <w:marLeft w:val="0"/>
          <w:marRight w:val="0"/>
          <w:marTop w:val="0"/>
          <w:marBottom w:val="0"/>
          <w:divBdr>
            <w:top w:val="none" w:sz="0" w:space="0" w:color="auto"/>
            <w:left w:val="none" w:sz="0" w:space="0" w:color="auto"/>
            <w:bottom w:val="none" w:sz="0" w:space="0" w:color="auto"/>
            <w:right w:val="none" w:sz="0" w:space="0" w:color="auto"/>
          </w:divBdr>
        </w:div>
        <w:div w:id="1284338464">
          <w:marLeft w:val="0"/>
          <w:marRight w:val="0"/>
          <w:marTop w:val="0"/>
          <w:marBottom w:val="0"/>
          <w:divBdr>
            <w:top w:val="none" w:sz="0" w:space="0" w:color="auto"/>
            <w:left w:val="none" w:sz="0" w:space="0" w:color="auto"/>
            <w:bottom w:val="none" w:sz="0" w:space="0" w:color="auto"/>
            <w:right w:val="none" w:sz="0" w:space="0" w:color="auto"/>
          </w:divBdr>
        </w:div>
        <w:div w:id="548804853">
          <w:marLeft w:val="0"/>
          <w:marRight w:val="0"/>
          <w:marTop w:val="0"/>
          <w:marBottom w:val="0"/>
          <w:divBdr>
            <w:top w:val="none" w:sz="0" w:space="0" w:color="auto"/>
            <w:left w:val="none" w:sz="0" w:space="0" w:color="auto"/>
            <w:bottom w:val="none" w:sz="0" w:space="0" w:color="auto"/>
            <w:right w:val="none" w:sz="0" w:space="0" w:color="auto"/>
          </w:divBdr>
        </w:div>
        <w:div w:id="970592516">
          <w:marLeft w:val="0"/>
          <w:marRight w:val="0"/>
          <w:marTop w:val="0"/>
          <w:marBottom w:val="0"/>
          <w:divBdr>
            <w:top w:val="none" w:sz="0" w:space="0" w:color="auto"/>
            <w:left w:val="none" w:sz="0" w:space="0" w:color="auto"/>
            <w:bottom w:val="none" w:sz="0" w:space="0" w:color="auto"/>
            <w:right w:val="none" w:sz="0" w:space="0" w:color="auto"/>
          </w:divBdr>
        </w:div>
        <w:div w:id="1943956807">
          <w:marLeft w:val="0"/>
          <w:marRight w:val="0"/>
          <w:marTop w:val="0"/>
          <w:marBottom w:val="0"/>
          <w:divBdr>
            <w:top w:val="none" w:sz="0" w:space="0" w:color="auto"/>
            <w:left w:val="none" w:sz="0" w:space="0" w:color="auto"/>
            <w:bottom w:val="none" w:sz="0" w:space="0" w:color="auto"/>
            <w:right w:val="none" w:sz="0" w:space="0" w:color="auto"/>
          </w:divBdr>
        </w:div>
        <w:div w:id="1806505036">
          <w:marLeft w:val="0"/>
          <w:marRight w:val="0"/>
          <w:marTop w:val="0"/>
          <w:marBottom w:val="0"/>
          <w:divBdr>
            <w:top w:val="none" w:sz="0" w:space="0" w:color="auto"/>
            <w:left w:val="none" w:sz="0" w:space="0" w:color="auto"/>
            <w:bottom w:val="none" w:sz="0" w:space="0" w:color="auto"/>
            <w:right w:val="none" w:sz="0" w:space="0" w:color="auto"/>
          </w:divBdr>
        </w:div>
        <w:div w:id="906762694">
          <w:marLeft w:val="0"/>
          <w:marRight w:val="0"/>
          <w:marTop w:val="0"/>
          <w:marBottom w:val="0"/>
          <w:divBdr>
            <w:top w:val="none" w:sz="0" w:space="0" w:color="auto"/>
            <w:left w:val="none" w:sz="0" w:space="0" w:color="auto"/>
            <w:bottom w:val="none" w:sz="0" w:space="0" w:color="auto"/>
            <w:right w:val="none" w:sz="0" w:space="0" w:color="auto"/>
          </w:divBdr>
        </w:div>
        <w:div w:id="1412893488">
          <w:marLeft w:val="0"/>
          <w:marRight w:val="0"/>
          <w:marTop w:val="0"/>
          <w:marBottom w:val="0"/>
          <w:divBdr>
            <w:top w:val="none" w:sz="0" w:space="0" w:color="auto"/>
            <w:left w:val="none" w:sz="0" w:space="0" w:color="auto"/>
            <w:bottom w:val="none" w:sz="0" w:space="0" w:color="auto"/>
            <w:right w:val="none" w:sz="0" w:space="0" w:color="auto"/>
          </w:divBdr>
        </w:div>
        <w:div w:id="1528328810">
          <w:marLeft w:val="0"/>
          <w:marRight w:val="0"/>
          <w:marTop w:val="0"/>
          <w:marBottom w:val="0"/>
          <w:divBdr>
            <w:top w:val="none" w:sz="0" w:space="0" w:color="auto"/>
            <w:left w:val="none" w:sz="0" w:space="0" w:color="auto"/>
            <w:bottom w:val="none" w:sz="0" w:space="0" w:color="auto"/>
            <w:right w:val="none" w:sz="0" w:space="0" w:color="auto"/>
          </w:divBdr>
        </w:div>
        <w:div w:id="1830095792">
          <w:marLeft w:val="0"/>
          <w:marRight w:val="0"/>
          <w:marTop w:val="0"/>
          <w:marBottom w:val="0"/>
          <w:divBdr>
            <w:top w:val="none" w:sz="0" w:space="0" w:color="auto"/>
            <w:left w:val="none" w:sz="0" w:space="0" w:color="auto"/>
            <w:bottom w:val="none" w:sz="0" w:space="0" w:color="auto"/>
            <w:right w:val="none" w:sz="0" w:space="0" w:color="auto"/>
          </w:divBdr>
        </w:div>
        <w:div w:id="1505050579">
          <w:marLeft w:val="0"/>
          <w:marRight w:val="0"/>
          <w:marTop w:val="0"/>
          <w:marBottom w:val="0"/>
          <w:divBdr>
            <w:top w:val="none" w:sz="0" w:space="0" w:color="auto"/>
            <w:left w:val="none" w:sz="0" w:space="0" w:color="auto"/>
            <w:bottom w:val="none" w:sz="0" w:space="0" w:color="auto"/>
            <w:right w:val="none" w:sz="0" w:space="0" w:color="auto"/>
          </w:divBdr>
        </w:div>
        <w:div w:id="262307329">
          <w:marLeft w:val="0"/>
          <w:marRight w:val="0"/>
          <w:marTop w:val="0"/>
          <w:marBottom w:val="0"/>
          <w:divBdr>
            <w:top w:val="none" w:sz="0" w:space="0" w:color="auto"/>
            <w:left w:val="none" w:sz="0" w:space="0" w:color="auto"/>
            <w:bottom w:val="none" w:sz="0" w:space="0" w:color="auto"/>
            <w:right w:val="none" w:sz="0" w:space="0" w:color="auto"/>
          </w:divBdr>
        </w:div>
        <w:div w:id="476185691">
          <w:marLeft w:val="0"/>
          <w:marRight w:val="0"/>
          <w:marTop w:val="0"/>
          <w:marBottom w:val="0"/>
          <w:divBdr>
            <w:top w:val="none" w:sz="0" w:space="0" w:color="auto"/>
            <w:left w:val="none" w:sz="0" w:space="0" w:color="auto"/>
            <w:bottom w:val="none" w:sz="0" w:space="0" w:color="auto"/>
            <w:right w:val="none" w:sz="0" w:space="0" w:color="auto"/>
          </w:divBdr>
        </w:div>
        <w:div w:id="1412041095">
          <w:marLeft w:val="0"/>
          <w:marRight w:val="0"/>
          <w:marTop w:val="0"/>
          <w:marBottom w:val="0"/>
          <w:divBdr>
            <w:top w:val="none" w:sz="0" w:space="0" w:color="auto"/>
            <w:left w:val="none" w:sz="0" w:space="0" w:color="auto"/>
            <w:bottom w:val="none" w:sz="0" w:space="0" w:color="auto"/>
            <w:right w:val="none" w:sz="0" w:space="0" w:color="auto"/>
          </w:divBdr>
        </w:div>
        <w:div w:id="1919552006">
          <w:marLeft w:val="0"/>
          <w:marRight w:val="0"/>
          <w:marTop w:val="0"/>
          <w:marBottom w:val="0"/>
          <w:divBdr>
            <w:top w:val="none" w:sz="0" w:space="0" w:color="auto"/>
            <w:left w:val="none" w:sz="0" w:space="0" w:color="auto"/>
            <w:bottom w:val="none" w:sz="0" w:space="0" w:color="auto"/>
            <w:right w:val="none" w:sz="0" w:space="0" w:color="auto"/>
          </w:divBdr>
        </w:div>
        <w:div w:id="595135686">
          <w:marLeft w:val="0"/>
          <w:marRight w:val="0"/>
          <w:marTop w:val="0"/>
          <w:marBottom w:val="0"/>
          <w:divBdr>
            <w:top w:val="none" w:sz="0" w:space="0" w:color="auto"/>
            <w:left w:val="none" w:sz="0" w:space="0" w:color="auto"/>
            <w:bottom w:val="none" w:sz="0" w:space="0" w:color="auto"/>
            <w:right w:val="none" w:sz="0" w:space="0" w:color="auto"/>
          </w:divBdr>
        </w:div>
        <w:div w:id="256713736">
          <w:marLeft w:val="0"/>
          <w:marRight w:val="0"/>
          <w:marTop w:val="0"/>
          <w:marBottom w:val="0"/>
          <w:divBdr>
            <w:top w:val="none" w:sz="0" w:space="0" w:color="auto"/>
            <w:left w:val="none" w:sz="0" w:space="0" w:color="auto"/>
            <w:bottom w:val="none" w:sz="0" w:space="0" w:color="auto"/>
            <w:right w:val="none" w:sz="0" w:space="0" w:color="auto"/>
          </w:divBdr>
        </w:div>
        <w:div w:id="1036320913">
          <w:marLeft w:val="0"/>
          <w:marRight w:val="0"/>
          <w:marTop w:val="0"/>
          <w:marBottom w:val="0"/>
          <w:divBdr>
            <w:top w:val="none" w:sz="0" w:space="0" w:color="auto"/>
            <w:left w:val="none" w:sz="0" w:space="0" w:color="auto"/>
            <w:bottom w:val="none" w:sz="0" w:space="0" w:color="auto"/>
            <w:right w:val="none" w:sz="0" w:space="0" w:color="auto"/>
          </w:divBdr>
        </w:div>
        <w:div w:id="492836050">
          <w:marLeft w:val="0"/>
          <w:marRight w:val="0"/>
          <w:marTop w:val="0"/>
          <w:marBottom w:val="0"/>
          <w:divBdr>
            <w:top w:val="none" w:sz="0" w:space="0" w:color="auto"/>
            <w:left w:val="none" w:sz="0" w:space="0" w:color="auto"/>
            <w:bottom w:val="none" w:sz="0" w:space="0" w:color="auto"/>
            <w:right w:val="none" w:sz="0" w:space="0" w:color="auto"/>
          </w:divBdr>
        </w:div>
        <w:div w:id="571042956">
          <w:marLeft w:val="0"/>
          <w:marRight w:val="0"/>
          <w:marTop w:val="0"/>
          <w:marBottom w:val="0"/>
          <w:divBdr>
            <w:top w:val="none" w:sz="0" w:space="0" w:color="auto"/>
            <w:left w:val="none" w:sz="0" w:space="0" w:color="auto"/>
            <w:bottom w:val="none" w:sz="0" w:space="0" w:color="auto"/>
            <w:right w:val="none" w:sz="0" w:space="0" w:color="auto"/>
          </w:divBdr>
        </w:div>
        <w:div w:id="787355352">
          <w:marLeft w:val="0"/>
          <w:marRight w:val="0"/>
          <w:marTop w:val="0"/>
          <w:marBottom w:val="0"/>
          <w:divBdr>
            <w:top w:val="none" w:sz="0" w:space="0" w:color="auto"/>
            <w:left w:val="none" w:sz="0" w:space="0" w:color="auto"/>
            <w:bottom w:val="none" w:sz="0" w:space="0" w:color="auto"/>
            <w:right w:val="none" w:sz="0" w:space="0" w:color="auto"/>
          </w:divBdr>
        </w:div>
        <w:div w:id="1145124722">
          <w:marLeft w:val="0"/>
          <w:marRight w:val="0"/>
          <w:marTop w:val="0"/>
          <w:marBottom w:val="0"/>
          <w:divBdr>
            <w:top w:val="none" w:sz="0" w:space="0" w:color="auto"/>
            <w:left w:val="none" w:sz="0" w:space="0" w:color="auto"/>
            <w:bottom w:val="none" w:sz="0" w:space="0" w:color="auto"/>
            <w:right w:val="none" w:sz="0" w:space="0" w:color="auto"/>
          </w:divBdr>
        </w:div>
        <w:div w:id="499470362">
          <w:marLeft w:val="0"/>
          <w:marRight w:val="0"/>
          <w:marTop w:val="0"/>
          <w:marBottom w:val="0"/>
          <w:divBdr>
            <w:top w:val="none" w:sz="0" w:space="0" w:color="auto"/>
            <w:left w:val="none" w:sz="0" w:space="0" w:color="auto"/>
            <w:bottom w:val="none" w:sz="0" w:space="0" w:color="auto"/>
            <w:right w:val="none" w:sz="0" w:space="0" w:color="auto"/>
          </w:divBdr>
        </w:div>
        <w:div w:id="418984181">
          <w:marLeft w:val="0"/>
          <w:marRight w:val="0"/>
          <w:marTop w:val="0"/>
          <w:marBottom w:val="0"/>
          <w:divBdr>
            <w:top w:val="none" w:sz="0" w:space="0" w:color="auto"/>
            <w:left w:val="none" w:sz="0" w:space="0" w:color="auto"/>
            <w:bottom w:val="none" w:sz="0" w:space="0" w:color="auto"/>
            <w:right w:val="none" w:sz="0" w:space="0" w:color="auto"/>
          </w:divBdr>
        </w:div>
        <w:div w:id="555701911">
          <w:marLeft w:val="0"/>
          <w:marRight w:val="0"/>
          <w:marTop w:val="0"/>
          <w:marBottom w:val="0"/>
          <w:divBdr>
            <w:top w:val="none" w:sz="0" w:space="0" w:color="auto"/>
            <w:left w:val="none" w:sz="0" w:space="0" w:color="auto"/>
            <w:bottom w:val="none" w:sz="0" w:space="0" w:color="auto"/>
            <w:right w:val="none" w:sz="0" w:space="0" w:color="auto"/>
          </w:divBdr>
        </w:div>
        <w:div w:id="1614482980">
          <w:marLeft w:val="0"/>
          <w:marRight w:val="0"/>
          <w:marTop w:val="0"/>
          <w:marBottom w:val="0"/>
          <w:divBdr>
            <w:top w:val="none" w:sz="0" w:space="0" w:color="auto"/>
            <w:left w:val="none" w:sz="0" w:space="0" w:color="auto"/>
            <w:bottom w:val="none" w:sz="0" w:space="0" w:color="auto"/>
            <w:right w:val="none" w:sz="0" w:space="0" w:color="auto"/>
          </w:divBdr>
        </w:div>
        <w:div w:id="107046786">
          <w:marLeft w:val="0"/>
          <w:marRight w:val="0"/>
          <w:marTop w:val="0"/>
          <w:marBottom w:val="0"/>
          <w:divBdr>
            <w:top w:val="none" w:sz="0" w:space="0" w:color="auto"/>
            <w:left w:val="none" w:sz="0" w:space="0" w:color="auto"/>
            <w:bottom w:val="none" w:sz="0" w:space="0" w:color="auto"/>
            <w:right w:val="none" w:sz="0" w:space="0" w:color="auto"/>
          </w:divBdr>
        </w:div>
      </w:divsChild>
    </w:div>
    <w:div w:id="117720844">
      <w:bodyDiv w:val="1"/>
      <w:marLeft w:val="0"/>
      <w:marRight w:val="0"/>
      <w:marTop w:val="0"/>
      <w:marBottom w:val="0"/>
      <w:divBdr>
        <w:top w:val="none" w:sz="0" w:space="0" w:color="auto"/>
        <w:left w:val="none" w:sz="0" w:space="0" w:color="auto"/>
        <w:bottom w:val="none" w:sz="0" w:space="0" w:color="auto"/>
        <w:right w:val="none" w:sz="0" w:space="0" w:color="auto"/>
      </w:divBdr>
    </w:div>
    <w:div w:id="132673172">
      <w:bodyDiv w:val="1"/>
      <w:marLeft w:val="0"/>
      <w:marRight w:val="0"/>
      <w:marTop w:val="0"/>
      <w:marBottom w:val="0"/>
      <w:divBdr>
        <w:top w:val="none" w:sz="0" w:space="0" w:color="auto"/>
        <w:left w:val="none" w:sz="0" w:space="0" w:color="auto"/>
        <w:bottom w:val="none" w:sz="0" w:space="0" w:color="auto"/>
        <w:right w:val="none" w:sz="0" w:space="0" w:color="auto"/>
      </w:divBdr>
      <w:divsChild>
        <w:div w:id="1862738353">
          <w:marLeft w:val="0"/>
          <w:marRight w:val="0"/>
          <w:marTop w:val="0"/>
          <w:marBottom w:val="0"/>
          <w:divBdr>
            <w:top w:val="none" w:sz="0" w:space="0" w:color="auto"/>
            <w:left w:val="none" w:sz="0" w:space="0" w:color="auto"/>
            <w:bottom w:val="none" w:sz="0" w:space="0" w:color="auto"/>
            <w:right w:val="none" w:sz="0" w:space="0" w:color="auto"/>
          </w:divBdr>
        </w:div>
        <w:div w:id="666633155">
          <w:marLeft w:val="0"/>
          <w:marRight w:val="0"/>
          <w:marTop w:val="0"/>
          <w:marBottom w:val="0"/>
          <w:divBdr>
            <w:top w:val="none" w:sz="0" w:space="0" w:color="auto"/>
            <w:left w:val="none" w:sz="0" w:space="0" w:color="auto"/>
            <w:bottom w:val="none" w:sz="0" w:space="0" w:color="auto"/>
            <w:right w:val="none" w:sz="0" w:space="0" w:color="auto"/>
          </w:divBdr>
        </w:div>
        <w:div w:id="1303314447">
          <w:marLeft w:val="0"/>
          <w:marRight w:val="0"/>
          <w:marTop w:val="0"/>
          <w:marBottom w:val="0"/>
          <w:divBdr>
            <w:top w:val="none" w:sz="0" w:space="0" w:color="auto"/>
            <w:left w:val="none" w:sz="0" w:space="0" w:color="auto"/>
            <w:bottom w:val="none" w:sz="0" w:space="0" w:color="auto"/>
            <w:right w:val="none" w:sz="0" w:space="0" w:color="auto"/>
          </w:divBdr>
        </w:div>
        <w:div w:id="1014848032">
          <w:marLeft w:val="0"/>
          <w:marRight w:val="0"/>
          <w:marTop w:val="0"/>
          <w:marBottom w:val="0"/>
          <w:divBdr>
            <w:top w:val="none" w:sz="0" w:space="0" w:color="auto"/>
            <w:left w:val="none" w:sz="0" w:space="0" w:color="auto"/>
            <w:bottom w:val="none" w:sz="0" w:space="0" w:color="auto"/>
            <w:right w:val="none" w:sz="0" w:space="0" w:color="auto"/>
          </w:divBdr>
        </w:div>
        <w:div w:id="826239808">
          <w:marLeft w:val="0"/>
          <w:marRight w:val="0"/>
          <w:marTop w:val="0"/>
          <w:marBottom w:val="0"/>
          <w:divBdr>
            <w:top w:val="none" w:sz="0" w:space="0" w:color="auto"/>
            <w:left w:val="none" w:sz="0" w:space="0" w:color="auto"/>
            <w:bottom w:val="none" w:sz="0" w:space="0" w:color="auto"/>
            <w:right w:val="none" w:sz="0" w:space="0" w:color="auto"/>
          </w:divBdr>
        </w:div>
        <w:div w:id="2023433615">
          <w:marLeft w:val="0"/>
          <w:marRight w:val="0"/>
          <w:marTop w:val="0"/>
          <w:marBottom w:val="0"/>
          <w:divBdr>
            <w:top w:val="none" w:sz="0" w:space="0" w:color="auto"/>
            <w:left w:val="none" w:sz="0" w:space="0" w:color="auto"/>
            <w:bottom w:val="none" w:sz="0" w:space="0" w:color="auto"/>
            <w:right w:val="none" w:sz="0" w:space="0" w:color="auto"/>
          </w:divBdr>
        </w:div>
        <w:div w:id="506939889">
          <w:marLeft w:val="0"/>
          <w:marRight w:val="0"/>
          <w:marTop w:val="0"/>
          <w:marBottom w:val="0"/>
          <w:divBdr>
            <w:top w:val="none" w:sz="0" w:space="0" w:color="auto"/>
            <w:left w:val="none" w:sz="0" w:space="0" w:color="auto"/>
            <w:bottom w:val="none" w:sz="0" w:space="0" w:color="auto"/>
            <w:right w:val="none" w:sz="0" w:space="0" w:color="auto"/>
          </w:divBdr>
        </w:div>
        <w:div w:id="2017884294">
          <w:marLeft w:val="0"/>
          <w:marRight w:val="0"/>
          <w:marTop w:val="0"/>
          <w:marBottom w:val="0"/>
          <w:divBdr>
            <w:top w:val="none" w:sz="0" w:space="0" w:color="auto"/>
            <w:left w:val="none" w:sz="0" w:space="0" w:color="auto"/>
            <w:bottom w:val="none" w:sz="0" w:space="0" w:color="auto"/>
            <w:right w:val="none" w:sz="0" w:space="0" w:color="auto"/>
          </w:divBdr>
        </w:div>
        <w:div w:id="1808546440">
          <w:marLeft w:val="0"/>
          <w:marRight w:val="0"/>
          <w:marTop w:val="0"/>
          <w:marBottom w:val="0"/>
          <w:divBdr>
            <w:top w:val="none" w:sz="0" w:space="0" w:color="auto"/>
            <w:left w:val="none" w:sz="0" w:space="0" w:color="auto"/>
            <w:bottom w:val="none" w:sz="0" w:space="0" w:color="auto"/>
            <w:right w:val="none" w:sz="0" w:space="0" w:color="auto"/>
          </w:divBdr>
        </w:div>
        <w:div w:id="25106777">
          <w:marLeft w:val="0"/>
          <w:marRight w:val="0"/>
          <w:marTop w:val="0"/>
          <w:marBottom w:val="0"/>
          <w:divBdr>
            <w:top w:val="none" w:sz="0" w:space="0" w:color="auto"/>
            <w:left w:val="none" w:sz="0" w:space="0" w:color="auto"/>
            <w:bottom w:val="none" w:sz="0" w:space="0" w:color="auto"/>
            <w:right w:val="none" w:sz="0" w:space="0" w:color="auto"/>
          </w:divBdr>
        </w:div>
        <w:div w:id="173804262">
          <w:marLeft w:val="0"/>
          <w:marRight w:val="0"/>
          <w:marTop w:val="0"/>
          <w:marBottom w:val="0"/>
          <w:divBdr>
            <w:top w:val="none" w:sz="0" w:space="0" w:color="auto"/>
            <w:left w:val="none" w:sz="0" w:space="0" w:color="auto"/>
            <w:bottom w:val="none" w:sz="0" w:space="0" w:color="auto"/>
            <w:right w:val="none" w:sz="0" w:space="0" w:color="auto"/>
          </w:divBdr>
        </w:div>
        <w:div w:id="1100956100">
          <w:marLeft w:val="0"/>
          <w:marRight w:val="0"/>
          <w:marTop w:val="0"/>
          <w:marBottom w:val="0"/>
          <w:divBdr>
            <w:top w:val="none" w:sz="0" w:space="0" w:color="auto"/>
            <w:left w:val="none" w:sz="0" w:space="0" w:color="auto"/>
            <w:bottom w:val="none" w:sz="0" w:space="0" w:color="auto"/>
            <w:right w:val="none" w:sz="0" w:space="0" w:color="auto"/>
          </w:divBdr>
        </w:div>
        <w:div w:id="149249526">
          <w:marLeft w:val="0"/>
          <w:marRight w:val="0"/>
          <w:marTop w:val="0"/>
          <w:marBottom w:val="0"/>
          <w:divBdr>
            <w:top w:val="none" w:sz="0" w:space="0" w:color="auto"/>
            <w:left w:val="none" w:sz="0" w:space="0" w:color="auto"/>
            <w:bottom w:val="none" w:sz="0" w:space="0" w:color="auto"/>
            <w:right w:val="none" w:sz="0" w:space="0" w:color="auto"/>
          </w:divBdr>
        </w:div>
        <w:div w:id="211037353">
          <w:marLeft w:val="0"/>
          <w:marRight w:val="0"/>
          <w:marTop w:val="0"/>
          <w:marBottom w:val="0"/>
          <w:divBdr>
            <w:top w:val="none" w:sz="0" w:space="0" w:color="auto"/>
            <w:left w:val="none" w:sz="0" w:space="0" w:color="auto"/>
            <w:bottom w:val="none" w:sz="0" w:space="0" w:color="auto"/>
            <w:right w:val="none" w:sz="0" w:space="0" w:color="auto"/>
          </w:divBdr>
        </w:div>
        <w:div w:id="1675960566">
          <w:marLeft w:val="0"/>
          <w:marRight w:val="0"/>
          <w:marTop w:val="0"/>
          <w:marBottom w:val="0"/>
          <w:divBdr>
            <w:top w:val="none" w:sz="0" w:space="0" w:color="auto"/>
            <w:left w:val="none" w:sz="0" w:space="0" w:color="auto"/>
            <w:bottom w:val="none" w:sz="0" w:space="0" w:color="auto"/>
            <w:right w:val="none" w:sz="0" w:space="0" w:color="auto"/>
          </w:divBdr>
        </w:div>
        <w:div w:id="59132335">
          <w:marLeft w:val="0"/>
          <w:marRight w:val="0"/>
          <w:marTop w:val="0"/>
          <w:marBottom w:val="0"/>
          <w:divBdr>
            <w:top w:val="none" w:sz="0" w:space="0" w:color="auto"/>
            <w:left w:val="none" w:sz="0" w:space="0" w:color="auto"/>
            <w:bottom w:val="none" w:sz="0" w:space="0" w:color="auto"/>
            <w:right w:val="none" w:sz="0" w:space="0" w:color="auto"/>
          </w:divBdr>
        </w:div>
        <w:div w:id="1875649858">
          <w:marLeft w:val="0"/>
          <w:marRight w:val="0"/>
          <w:marTop w:val="0"/>
          <w:marBottom w:val="0"/>
          <w:divBdr>
            <w:top w:val="none" w:sz="0" w:space="0" w:color="auto"/>
            <w:left w:val="none" w:sz="0" w:space="0" w:color="auto"/>
            <w:bottom w:val="none" w:sz="0" w:space="0" w:color="auto"/>
            <w:right w:val="none" w:sz="0" w:space="0" w:color="auto"/>
          </w:divBdr>
        </w:div>
        <w:div w:id="104540997">
          <w:marLeft w:val="0"/>
          <w:marRight w:val="0"/>
          <w:marTop w:val="0"/>
          <w:marBottom w:val="0"/>
          <w:divBdr>
            <w:top w:val="none" w:sz="0" w:space="0" w:color="auto"/>
            <w:left w:val="none" w:sz="0" w:space="0" w:color="auto"/>
            <w:bottom w:val="none" w:sz="0" w:space="0" w:color="auto"/>
            <w:right w:val="none" w:sz="0" w:space="0" w:color="auto"/>
          </w:divBdr>
        </w:div>
        <w:div w:id="89737218">
          <w:marLeft w:val="0"/>
          <w:marRight w:val="0"/>
          <w:marTop w:val="0"/>
          <w:marBottom w:val="0"/>
          <w:divBdr>
            <w:top w:val="none" w:sz="0" w:space="0" w:color="auto"/>
            <w:left w:val="none" w:sz="0" w:space="0" w:color="auto"/>
            <w:bottom w:val="none" w:sz="0" w:space="0" w:color="auto"/>
            <w:right w:val="none" w:sz="0" w:space="0" w:color="auto"/>
          </w:divBdr>
        </w:div>
        <w:div w:id="988944292">
          <w:marLeft w:val="0"/>
          <w:marRight w:val="0"/>
          <w:marTop w:val="0"/>
          <w:marBottom w:val="0"/>
          <w:divBdr>
            <w:top w:val="none" w:sz="0" w:space="0" w:color="auto"/>
            <w:left w:val="none" w:sz="0" w:space="0" w:color="auto"/>
            <w:bottom w:val="none" w:sz="0" w:space="0" w:color="auto"/>
            <w:right w:val="none" w:sz="0" w:space="0" w:color="auto"/>
          </w:divBdr>
        </w:div>
      </w:divsChild>
    </w:div>
    <w:div w:id="200479997">
      <w:bodyDiv w:val="1"/>
      <w:marLeft w:val="0"/>
      <w:marRight w:val="0"/>
      <w:marTop w:val="0"/>
      <w:marBottom w:val="0"/>
      <w:divBdr>
        <w:top w:val="none" w:sz="0" w:space="0" w:color="auto"/>
        <w:left w:val="none" w:sz="0" w:space="0" w:color="auto"/>
        <w:bottom w:val="none" w:sz="0" w:space="0" w:color="auto"/>
        <w:right w:val="none" w:sz="0" w:space="0" w:color="auto"/>
      </w:divBdr>
    </w:div>
    <w:div w:id="251817591">
      <w:bodyDiv w:val="1"/>
      <w:marLeft w:val="0"/>
      <w:marRight w:val="0"/>
      <w:marTop w:val="0"/>
      <w:marBottom w:val="0"/>
      <w:divBdr>
        <w:top w:val="none" w:sz="0" w:space="0" w:color="auto"/>
        <w:left w:val="none" w:sz="0" w:space="0" w:color="auto"/>
        <w:bottom w:val="none" w:sz="0" w:space="0" w:color="auto"/>
        <w:right w:val="none" w:sz="0" w:space="0" w:color="auto"/>
      </w:divBdr>
      <w:divsChild>
        <w:div w:id="60793073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303048641">
      <w:bodyDiv w:val="1"/>
      <w:marLeft w:val="0"/>
      <w:marRight w:val="0"/>
      <w:marTop w:val="0"/>
      <w:marBottom w:val="0"/>
      <w:divBdr>
        <w:top w:val="none" w:sz="0" w:space="0" w:color="auto"/>
        <w:left w:val="none" w:sz="0" w:space="0" w:color="auto"/>
        <w:bottom w:val="none" w:sz="0" w:space="0" w:color="auto"/>
        <w:right w:val="none" w:sz="0" w:space="0" w:color="auto"/>
      </w:divBdr>
      <w:divsChild>
        <w:div w:id="1283458867">
          <w:marLeft w:val="0"/>
          <w:marRight w:val="0"/>
          <w:marTop w:val="0"/>
          <w:marBottom w:val="0"/>
          <w:divBdr>
            <w:top w:val="none" w:sz="0" w:space="0" w:color="auto"/>
            <w:left w:val="none" w:sz="0" w:space="0" w:color="auto"/>
            <w:bottom w:val="none" w:sz="0" w:space="0" w:color="auto"/>
            <w:right w:val="none" w:sz="0" w:space="0" w:color="auto"/>
          </w:divBdr>
          <w:divsChild>
            <w:div w:id="582373143">
              <w:marLeft w:val="0"/>
              <w:marRight w:val="0"/>
              <w:marTop w:val="0"/>
              <w:marBottom w:val="0"/>
              <w:divBdr>
                <w:top w:val="none" w:sz="0" w:space="0" w:color="auto"/>
                <w:left w:val="none" w:sz="0" w:space="0" w:color="auto"/>
                <w:bottom w:val="none" w:sz="0" w:space="0" w:color="auto"/>
                <w:right w:val="none" w:sz="0" w:space="0" w:color="auto"/>
              </w:divBdr>
            </w:div>
            <w:div w:id="1069958261">
              <w:marLeft w:val="0"/>
              <w:marRight w:val="0"/>
              <w:marTop w:val="0"/>
              <w:marBottom w:val="0"/>
              <w:divBdr>
                <w:top w:val="none" w:sz="0" w:space="0" w:color="auto"/>
                <w:left w:val="none" w:sz="0" w:space="0" w:color="auto"/>
                <w:bottom w:val="none" w:sz="0" w:space="0" w:color="auto"/>
                <w:right w:val="none" w:sz="0" w:space="0" w:color="auto"/>
              </w:divBdr>
            </w:div>
            <w:div w:id="1329140952">
              <w:marLeft w:val="0"/>
              <w:marRight w:val="0"/>
              <w:marTop w:val="0"/>
              <w:marBottom w:val="0"/>
              <w:divBdr>
                <w:top w:val="none" w:sz="0" w:space="0" w:color="auto"/>
                <w:left w:val="none" w:sz="0" w:space="0" w:color="auto"/>
                <w:bottom w:val="none" w:sz="0" w:space="0" w:color="auto"/>
                <w:right w:val="none" w:sz="0" w:space="0" w:color="auto"/>
              </w:divBdr>
            </w:div>
            <w:div w:id="664816885">
              <w:marLeft w:val="0"/>
              <w:marRight w:val="0"/>
              <w:marTop w:val="0"/>
              <w:marBottom w:val="0"/>
              <w:divBdr>
                <w:top w:val="none" w:sz="0" w:space="0" w:color="auto"/>
                <w:left w:val="none" w:sz="0" w:space="0" w:color="auto"/>
                <w:bottom w:val="none" w:sz="0" w:space="0" w:color="auto"/>
                <w:right w:val="none" w:sz="0" w:space="0" w:color="auto"/>
              </w:divBdr>
            </w:div>
            <w:div w:id="295717044">
              <w:marLeft w:val="0"/>
              <w:marRight w:val="0"/>
              <w:marTop w:val="0"/>
              <w:marBottom w:val="0"/>
              <w:divBdr>
                <w:top w:val="none" w:sz="0" w:space="0" w:color="auto"/>
                <w:left w:val="none" w:sz="0" w:space="0" w:color="auto"/>
                <w:bottom w:val="none" w:sz="0" w:space="0" w:color="auto"/>
                <w:right w:val="none" w:sz="0" w:space="0" w:color="auto"/>
              </w:divBdr>
            </w:div>
          </w:divsChild>
        </w:div>
        <w:div w:id="1359357528">
          <w:marLeft w:val="0"/>
          <w:marRight w:val="0"/>
          <w:marTop w:val="0"/>
          <w:marBottom w:val="0"/>
          <w:divBdr>
            <w:top w:val="none" w:sz="0" w:space="0" w:color="auto"/>
            <w:left w:val="none" w:sz="0" w:space="0" w:color="auto"/>
            <w:bottom w:val="none" w:sz="0" w:space="0" w:color="auto"/>
            <w:right w:val="none" w:sz="0" w:space="0" w:color="auto"/>
          </w:divBdr>
          <w:divsChild>
            <w:div w:id="2102096858">
              <w:marLeft w:val="0"/>
              <w:marRight w:val="0"/>
              <w:marTop w:val="0"/>
              <w:marBottom w:val="0"/>
              <w:divBdr>
                <w:top w:val="none" w:sz="0" w:space="0" w:color="auto"/>
                <w:left w:val="none" w:sz="0" w:space="0" w:color="auto"/>
                <w:bottom w:val="none" w:sz="0" w:space="0" w:color="auto"/>
                <w:right w:val="none" w:sz="0" w:space="0" w:color="auto"/>
              </w:divBdr>
            </w:div>
            <w:div w:id="1373767787">
              <w:marLeft w:val="0"/>
              <w:marRight w:val="0"/>
              <w:marTop w:val="0"/>
              <w:marBottom w:val="0"/>
              <w:divBdr>
                <w:top w:val="none" w:sz="0" w:space="0" w:color="auto"/>
                <w:left w:val="none" w:sz="0" w:space="0" w:color="auto"/>
                <w:bottom w:val="none" w:sz="0" w:space="0" w:color="auto"/>
                <w:right w:val="none" w:sz="0" w:space="0" w:color="auto"/>
              </w:divBdr>
            </w:div>
            <w:div w:id="1577746105">
              <w:marLeft w:val="0"/>
              <w:marRight w:val="0"/>
              <w:marTop w:val="0"/>
              <w:marBottom w:val="0"/>
              <w:divBdr>
                <w:top w:val="none" w:sz="0" w:space="0" w:color="auto"/>
                <w:left w:val="none" w:sz="0" w:space="0" w:color="auto"/>
                <w:bottom w:val="none" w:sz="0" w:space="0" w:color="auto"/>
                <w:right w:val="none" w:sz="0" w:space="0" w:color="auto"/>
              </w:divBdr>
            </w:div>
            <w:div w:id="1044602770">
              <w:marLeft w:val="0"/>
              <w:marRight w:val="0"/>
              <w:marTop w:val="0"/>
              <w:marBottom w:val="0"/>
              <w:divBdr>
                <w:top w:val="none" w:sz="0" w:space="0" w:color="auto"/>
                <w:left w:val="none" w:sz="0" w:space="0" w:color="auto"/>
                <w:bottom w:val="none" w:sz="0" w:space="0" w:color="auto"/>
                <w:right w:val="none" w:sz="0" w:space="0" w:color="auto"/>
              </w:divBdr>
            </w:div>
            <w:div w:id="317199493">
              <w:marLeft w:val="0"/>
              <w:marRight w:val="0"/>
              <w:marTop w:val="0"/>
              <w:marBottom w:val="0"/>
              <w:divBdr>
                <w:top w:val="none" w:sz="0" w:space="0" w:color="auto"/>
                <w:left w:val="none" w:sz="0" w:space="0" w:color="auto"/>
                <w:bottom w:val="none" w:sz="0" w:space="0" w:color="auto"/>
                <w:right w:val="none" w:sz="0" w:space="0" w:color="auto"/>
              </w:divBdr>
            </w:div>
            <w:div w:id="2006544575">
              <w:marLeft w:val="0"/>
              <w:marRight w:val="0"/>
              <w:marTop w:val="0"/>
              <w:marBottom w:val="0"/>
              <w:divBdr>
                <w:top w:val="none" w:sz="0" w:space="0" w:color="auto"/>
                <w:left w:val="none" w:sz="0" w:space="0" w:color="auto"/>
                <w:bottom w:val="none" w:sz="0" w:space="0" w:color="auto"/>
                <w:right w:val="none" w:sz="0" w:space="0" w:color="auto"/>
              </w:divBdr>
            </w:div>
            <w:div w:id="1287010606">
              <w:marLeft w:val="0"/>
              <w:marRight w:val="0"/>
              <w:marTop w:val="0"/>
              <w:marBottom w:val="0"/>
              <w:divBdr>
                <w:top w:val="none" w:sz="0" w:space="0" w:color="auto"/>
                <w:left w:val="none" w:sz="0" w:space="0" w:color="auto"/>
                <w:bottom w:val="none" w:sz="0" w:space="0" w:color="auto"/>
                <w:right w:val="none" w:sz="0" w:space="0" w:color="auto"/>
              </w:divBdr>
            </w:div>
            <w:div w:id="549653654">
              <w:marLeft w:val="0"/>
              <w:marRight w:val="0"/>
              <w:marTop w:val="0"/>
              <w:marBottom w:val="0"/>
              <w:divBdr>
                <w:top w:val="none" w:sz="0" w:space="0" w:color="auto"/>
                <w:left w:val="none" w:sz="0" w:space="0" w:color="auto"/>
                <w:bottom w:val="none" w:sz="0" w:space="0" w:color="auto"/>
                <w:right w:val="none" w:sz="0" w:space="0" w:color="auto"/>
              </w:divBdr>
            </w:div>
            <w:div w:id="1225331660">
              <w:marLeft w:val="0"/>
              <w:marRight w:val="0"/>
              <w:marTop w:val="0"/>
              <w:marBottom w:val="0"/>
              <w:divBdr>
                <w:top w:val="none" w:sz="0" w:space="0" w:color="auto"/>
                <w:left w:val="none" w:sz="0" w:space="0" w:color="auto"/>
                <w:bottom w:val="none" w:sz="0" w:space="0" w:color="auto"/>
                <w:right w:val="none" w:sz="0" w:space="0" w:color="auto"/>
              </w:divBdr>
            </w:div>
            <w:div w:id="1990358775">
              <w:marLeft w:val="0"/>
              <w:marRight w:val="0"/>
              <w:marTop w:val="0"/>
              <w:marBottom w:val="0"/>
              <w:divBdr>
                <w:top w:val="none" w:sz="0" w:space="0" w:color="auto"/>
                <w:left w:val="none" w:sz="0" w:space="0" w:color="auto"/>
                <w:bottom w:val="none" w:sz="0" w:space="0" w:color="auto"/>
                <w:right w:val="none" w:sz="0" w:space="0" w:color="auto"/>
              </w:divBdr>
            </w:div>
            <w:div w:id="1042905024">
              <w:marLeft w:val="0"/>
              <w:marRight w:val="0"/>
              <w:marTop w:val="0"/>
              <w:marBottom w:val="0"/>
              <w:divBdr>
                <w:top w:val="none" w:sz="0" w:space="0" w:color="auto"/>
                <w:left w:val="none" w:sz="0" w:space="0" w:color="auto"/>
                <w:bottom w:val="none" w:sz="0" w:space="0" w:color="auto"/>
                <w:right w:val="none" w:sz="0" w:space="0" w:color="auto"/>
              </w:divBdr>
            </w:div>
            <w:div w:id="1029523573">
              <w:marLeft w:val="0"/>
              <w:marRight w:val="0"/>
              <w:marTop w:val="0"/>
              <w:marBottom w:val="0"/>
              <w:divBdr>
                <w:top w:val="none" w:sz="0" w:space="0" w:color="auto"/>
                <w:left w:val="none" w:sz="0" w:space="0" w:color="auto"/>
                <w:bottom w:val="none" w:sz="0" w:space="0" w:color="auto"/>
                <w:right w:val="none" w:sz="0" w:space="0" w:color="auto"/>
              </w:divBdr>
            </w:div>
            <w:div w:id="1224869775">
              <w:marLeft w:val="0"/>
              <w:marRight w:val="0"/>
              <w:marTop w:val="0"/>
              <w:marBottom w:val="0"/>
              <w:divBdr>
                <w:top w:val="none" w:sz="0" w:space="0" w:color="auto"/>
                <w:left w:val="none" w:sz="0" w:space="0" w:color="auto"/>
                <w:bottom w:val="none" w:sz="0" w:space="0" w:color="auto"/>
                <w:right w:val="none" w:sz="0" w:space="0" w:color="auto"/>
              </w:divBdr>
            </w:div>
            <w:div w:id="2112966097">
              <w:marLeft w:val="0"/>
              <w:marRight w:val="0"/>
              <w:marTop w:val="0"/>
              <w:marBottom w:val="0"/>
              <w:divBdr>
                <w:top w:val="none" w:sz="0" w:space="0" w:color="auto"/>
                <w:left w:val="none" w:sz="0" w:space="0" w:color="auto"/>
                <w:bottom w:val="none" w:sz="0" w:space="0" w:color="auto"/>
                <w:right w:val="none" w:sz="0" w:space="0" w:color="auto"/>
              </w:divBdr>
            </w:div>
            <w:div w:id="538978086">
              <w:marLeft w:val="0"/>
              <w:marRight w:val="0"/>
              <w:marTop w:val="0"/>
              <w:marBottom w:val="0"/>
              <w:divBdr>
                <w:top w:val="none" w:sz="0" w:space="0" w:color="auto"/>
                <w:left w:val="none" w:sz="0" w:space="0" w:color="auto"/>
                <w:bottom w:val="none" w:sz="0" w:space="0" w:color="auto"/>
                <w:right w:val="none" w:sz="0" w:space="0" w:color="auto"/>
              </w:divBdr>
            </w:div>
            <w:div w:id="119350610">
              <w:marLeft w:val="0"/>
              <w:marRight w:val="0"/>
              <w:marTop w:val="0"/>
              <w:marBottom w:val="0"/>
              <w:divBdr>
                <w:top w:val="none" w:sz="0" w:space="0" w:color="auto"/>
                <w:left w:val="none" w:sz="0" w:space="0" w:color="auto"/>
                <w:bottom w:val="none" w:sz="0" w:space="0" w:color="auto"/>
                <w:right w:val="none" w:sz="0" w:space="0" w:color="auto"/>
              </w:divBdr>
            </w:div>
            <w:div w:id="907348347">
              <w:marLeft w:val="0"/>
              <w:marRight w:val="0"/>
              <w:marTop w:val="0"/>
              <w:marBottom w:val="0"/>
              <w:divBdr>
                <w:top w:val="none" w:sz="0" w:space="0" w:color="auto"/>
                <w:left w:val="none" w:sz="0" w:space="0" w:color="auto"/>
                <w:bottom w:val="none" w:sz="0" w:space="0" w:color="auto"/>
                <w:right w:val="none" w:sz="0" w:space="0" w:color="auto"/>
              </w:divBdr>
            </w:div>
            <w:div w:id="738940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7541689">
      <w:bodyDiv w:val="1"/>
      <w:marLeft w:val="0"/>
      <w:marRight w:val="0"/>
      <w:marTop w:val="0"/>
      <w:marBottom w:val="0"/>
      <w:divBdr>
        <w:top w:val="none" w:sz="0" w:space="0" w:color="auto"/>
        <w:left w:val="none" w:sz="0" w:space="0" w:color="auto"/>
        <w:bottom w:val="none" w:sz="0" w:space="0" w:color="auto"/>
        <w:right w:val="none" w:sz="0" w:space="0" w:color="auto"/>
      </w:divBdr>
    </w:div>
    <w:div w:id="383649849">
      <w:bodyDiv w:val="1"/>
      <w:marLeft w:val="0"/>
      <w:marRight w:val="0"/>
      <w:marTop w:val="0"/>
      <w:marBottom w:val="0"/>
      <w:divBdr>
        <w:top w:val="none" w:sz="0" w:space="0" w:color="auto"/>
        <w:left w:val="none" w:sz="0" w:space="0" w:color="auto"/>
        <w:bottom w:val="none" w:sz="0" w:space="0" w:color="auto"/>
        <w:right w:val="none" w:sz="0" w:space="0" w:color="auto"/>
      </w:divBdr>
      <w:divsChild>
        <w:div w:id="1267077625">
          <w:marLeft w:val="0"/>
          <w:marRight w:val="0"/>
          <w:marTop w:val="0"/>
          <w:marBottom w:val="0"/>
          <w:divBdr>
            <w:top w:val="none" w:sz="0" w:space="0" w:color="auto"/>
            <w:left w:val="none" w:sz="0" w:space="0" w:color="auto"/>
            <w:bottom w:val="none" w:sz="0" w:space="0" w:color="auto"/>
            <w:right w:val="none" w:sz="0" w:space="0" w:color="auto"/>
          </w:divBdr>
        </w:div>
        <w:div w:id="69471008">
          <w:marLeft w:val="0"/>
          <w:marRight w:val="0"/>
          <w:marTop w:val="0"/>
          <w:marBottom w:val="0"/>
          <w:divBdr>
            <w:top w:val="none" w:sz="0" w:space="0" w:color="auto"/>
            <w:left w:val="none" w:sz="0" w:space="0" w:color="auto"/>
            <w:bottom w:val="none" w:sz="0" w:space="0" w:color="auto"/>
            <w:right w:val="none" w:sz="0" w:space="0" w:color="auto"/>
          </w:divBdr>
        </w:div>
        <w:div w:id="1411583096">
          <w:marLeft w:val="0"/>
          <w:marRight w:val="0"/>
          <w:marTop w:val="0"/>
          <w:marBottom w:val="0"/>
          <w:divBdr>
            <w:top w:val="none" w:sz="0" w:space="0" w:color="auto"/>
            <w:left w:val="none" w:sz="0" w:space="0" w:color="auto"/>
            <w:bottom w:val="none" w:sz="0" w:space="0" w:color="auto"/>
            <w:right w:val="none" w:sz="0" w:space="0" w:color="auto"/>
          </w:divBdr>
        </w:div>
        <w:div w:id="1188568256">
          <w:marLeft w:val="0"/>
          <w:marRight w:val="0"/>
          <w:marTop w:val="0"/>
          <w:marBottom w:val="0"/>
          <w:divBdr>
            <w:top w:val="none" w:sz="0" w:space="0" w:color="auto"/>
            <w:left w:val="none" w:sz="0" w:space="0" w:color="auto"/>
            <w:bottom w:val="none" w:sz="0" w:space="0" w:color="auto"/>
            <w:right w:val="none" w:sz="0" w:space="0" w:color="auto"/>
          </w:divBdr>
        </w:div>
        <w:div w:id="1089502003">
          <w:marLeft w:val="0"/>
          <w:marRight w:val="0"/>
          <w:marTop w:val="0"/>
          <w:marBottom w:val="0"/>
          <w:divBdr>
            <w:top w:val="none" w:sz="0" w:space="0" w:color="auto"/>
            <w:left w:val="none" w:sz="0" w:space="0" w:color="auto"/>
            <w:bottom w:val="none" w:sz="0" w:space="0" w:color="auto"/>
            <w:right w:val="none" w:sz="0" w:space="0" w:color="auto"/>
          </w:divBdr>
        </w:div>
        <w:div w:id="512888634">
          <w:marLeft w:val="0"/>
          <w:marRight w:val="0"/>
          <w:marTop w:val="0"/>
          <w:marBottom w:val="0"/>
          <w:divBdr>
            <w:top w:val="none" w:sz="0" w:space="0" w:color="auto"/>
            <w:left w:val="none" w:sz="0" w:space="0" w:color="auto"/>
            <w:bottom w:val="none" w:sz="0" w:space="0" w:color="auto"/>
            <w:right w:val="none" w:sz="0" w:space="0" w:color="auto"/>
          </w:divBdr>
        </w:div>
        <w:div w:id="19205051">
          <w:marLeft w:val="0"/>
          <w:marRight w:val="0"/>
          <w:marTop w:val="0"/>
          <w:marBottom w:val="0"/>
          <w:divBdr>
            <w:top w:val="none" w:sz="0" w:space="0" w:color="auto"/>
            <w:left w:val="none" w:sz="0" w:space="0" w:color="auto"/>
            <w:bottom w:val="none" w:sz="0" w:space="0" w:color="auto"/>
            <w:right w:val="none" w:sz="0" w:space="0" w:color="auto"/>
          </w:divBdr>
        </w:div>
        <w:div w:id="741760031">
          <w:marLeft w:val="0"/>
          <w:marRight w:val="0"/>
          <w:marTop w:val="0"/>
          <w:marBottom w:val="0"/>
          <w:divBdr>
            <w:top w:val="none" w:sz="0" w:space="0" w:color="auto"/>
            <w:left w:val="none" w:sz="0" w:space="0" w:color="auto"/>
            <w:bottom w:val="none" w:sz="0" w:space="0" w:color="auto"/>
            <w:right w:val="none" w:sz="0" w:space="0" w:color="auto"/>
          </w:divBdr>
        </w:div>
        <w:div w:id="1046753527">
          <w:marLeft w:val="0"/>
          <w:marRight w:val="0"/>
          <w:marTop w:val="0"/>
          <w:marBottom w:val="0"/>
          <w:divBdr>
            <w:top w:val="none" w:sz="0" w:space="0" w:color="auto"/>
            <w:left w:val="none" w:sz="0" w:space="0" w:color="auto"/>
            <w:bottom w:val="none" w:sz="0" w:space="0" w:color="auto"/>
            <w:right w:val="none" w:sz="0" w:space="0" w:color="auto"/>
          </w:divBdr>
        </w:div>
      </w:divsChild>
    </w:div>
    <w:div w:id="450713327">
      <w:bodyDiv w:val="1"/>
      <w:marLeft w:val="0"/>
      <w:marRight w:val="0"/>
      <w:marTop w:val="0"/>
      <w:marBottom w:val="0"/>
      <w:divBdr>
        <w:top w:val="none" w:sz="0" w:space="0" w:color="auto"/>
        <w:left w:val="none" w:sz="0" w:space="0" w:color="auto"/>
        <w:bottom w:val="none" w:sz="0" w:space="0" w:color="auto"/>
        <w:right w:val="none" w:sz="0" w:space="0" w:color="auto"/>
      </w:divBdr>
    </w:div>
    <w:div w:id="477377770">
      <w:bodyDiv w:val="1"/>
      <w:marLeft w:val="0"/>
      <w:marRight w:val="0"/>
      <w:marTop w:val="0"/>
      <w:marBottom w:val="0"/>
      <w:divBdr>
        <w:top w:val="none" w:sz="0" w:space="0" w:color="auto"/>
        <w:left w:val="none" w:sz="0" w:space="0" w:color="auto"/>
        <w:bottom w:val="none" w:sz="0" w:space="0" w:color="auto"/>
        <w:right w:val="none" w:sz="0" w:space="0" w:color="auto"/>
      </w:divBdr>
    </w:div>
    <w:div w:id="512837593">
      <w:bodyDiv w:val="1"/>
      <w:marLeft w:val="0"/>
      <w:marRight w:val="0"/>
      <w:marTop w:val="0"/>
      <w:marBottom w:val="0"/>
      <w:divBdr>
        <w:top w:val="none" w:sz="0" w:space="0" w:color="auto"/>
        <w:left w:val="none" w:sz="0" w:space="0" w:color="auto"/>
        <w:bottom w:val="none" w:sz="0" w:space="0" w:color="auto"/>
        <w:right w:val="none" w:sz="0" w:space="0" w:color="auto"/>
      </w:divBdr>
      <w:divsChild>
        <w:div w:id="750128190">
          <w:marLeft w:val="0"/>
          <w:marRight w:val="0"/>
          <w:marTop w:val="0"/>
          <w:marBottom w:val="0"/>
          <w:divBdr>
            <w:top w:val="none" w:sz="0" w:space="0" w:color="auto"/>
            <w:left w:val="none" w:sz="0" w:space="0" w:color="auto"/>
            <w:bottom w:val="none" w:sz="0" w:space="0" w:color="auto"/>
            <w:right w:val="none" w:sz="0" w:space="0" w:color="auto"/>
          </w:divBdr>
        </w:div>
        <w:div w:id="986861175">
          <w:marLeft w:val="0"/>
          <w:marRight w:val="0"/>
          <w:marTop w:val="0"/>
          <w:marBottom w:val="0"/>
          <w:divBdr>
            <w:top w:val="none" w:sz="0" w:space="0" w:color="auto"/>
            <w:left w:val="none" w:sz="0" w:space="0" w:color="auto"/>
            <w:bottom w:val="none" w:sz="0" w:space="0" w:color="auto"/>
            <w:right w:val="none" w:sz="0" w:space="0" w:color="auto"/>
          </w:divBdr>
        </w:div>
        <w:div w:id="1345472125">
          <w:marLeft w:val="0"/>
          <w:marRight w:val="0"/>
          <w:marTop w:val="0"/>
          <w:marBottom w:val="0"/>
          <w:divBdr>
            <w:top w:val="none" w:sz="0" w:space="0" w:color="auto"/>
            <w:left w:val="none" w:sz="0" w:space="0" w:color="auto"/>
            <w:bottom w:val="none" w:sz="0" w:space="0" w:color="auto"/>
            <w:right w:val="none" w:sz="0" w:space="0" w:color="auto"/>
          </w:divBdr>
        </w:div>
        <w:div w:id="968170109">
          <w:marLeft w:val="0"/>
          <w:marRight w:val="0"/>
          <w:marTop w:val="0"/>
          <w:marBottom w:val="0"/>
          <w:divBdr>
            <w:top w:val="none" w:sz="0" w:space="0" w:color="auto"/>
            <w:left w:val="none" w:sz="0" w:space="0" w:color="auto"/>
            <w:bottom w:val="none" w:sz="0" w:space="0" w:color="auto"/>
            <w:right w:val="none" w:sz="0" w:space="0" w:color="auto"/>
          </w:divBdr>
        </w:div>
        <w:div w:id="1284919860">
          <w:marLeft w:val="0"/>
          <w:marRight w:val="0"/>
          <w:marTop w:val="0"/>
          <w:marBottom w:val="0"/>
          <w:divBdr>
            <w:top w:val="none" w:sz="0" w:space="0" w:color="auto"/>
            <w:left w:val="none" w:sz="0" w:space="0" w:color="auto"/>
            <w:bottom w:val="none" w:sz="0" w:space="0" w:color="auto"/>
            <w:right w:val="none" w:sz="0" w:space="0" w:color="auto"/>
          </w:divBdr>
        </w:div>
        <w:div w:id="799418718">
          <w:marLeft w:val="0"/>
          <w:marRight w:val="0"/>
          <w:marTop w:val="0"/>
          <w:marBottom w:val="0"/>
          <w:divBdr>
            <w:top w:val="none" w:sz="0" w:space="0" w:color="auto"/>
            <w:left w:val="none" w:sz="0" w:space="0" w:color="auto"/>
            <w:bottom w:val="none" w:sz="0" w:space="0" w:color="auto"/>
            <w:right w:val="none" w:sz="0" w:space="0" w:color="auto"/>
          </w:divBdr>
        </w:div>
        <w:div w:id="1213270663">
          <w:marLeft w:val="0"/>
          <w:marRight w:val="0"/>
          <w:marTop w:val="0"/>
          <w:marBottom w:val="0"/>
          <w:divBdr>
            <w:top w:val="none" w:sz="0" w:space="0" w:color="auto"/>
            <w:left w:val="none" w:sz="0" w:space="0" w:color="auto"/>
            <w:bottom w:val="none" w:sz="0" w:space="0" w:color="auto"/>
            <w:right w:val="none" w:sz="0" w:space="0" w:color="auto"/>
          </w:divBdr>
        </w:div>
        <w:div w:id="1418940451">
          <w:marLeft w:val="0"/>
          <w:marRight w:val="0"/>
          <w:marTop w:val="0"/>
          <w:marBottom w:val="0"/>
          <w:divBdr>
            <w:top w:val="none" w:sz="0" w:space="0" w:color="auto"/>
            <w:left w:val="none" w:sz="0" w:space="0" w:color="auto"/>
            <w:bottom w:val="none" w:sz="0" w:space="0" w:color="auto"/>
            <w:right w:val="none" w:sz="0" w:space="0" w:color="auto"/>
          </w:divBdr>
        </w:div>
        <w:div w:id="1715613060">
          <w:marLeft w:val="0"/>
          <w:marRight w:val="0"/>
          <w:marTop w:val="0"/>
          <w:marBottom w:val="0"/>
          <w:divBdr>
            <w:top w:val="none" w:sz="0" w:space="0" w:color="auto"/>
            <w:left w:val="none" w:sz="0" w:space="0" w:color="auto"/>
            <w:bottom w:val="none" w:sz="0" w:space="0" w:color="auto"/>
            <w:right w:val="none" w:sz="0" w:space="0" w:color="auto"/>
          </w:divBdr>
        </w:div>
        <w:div w:id="1754743421">
          <w:marLeft w:val="0"/>
          <w:marRight w:val="0"/>
          <w:marTop w:val="0"/>
          <w:marBottom w:val="0"/>
          <w:divBdr>
            <w:top w:val="none" w:sz="0" w:space="0" w:color="auto"/>
            <w:left w:val="none" w:sz="0" w:space="0" w:color="auto"/>
            <w:bottom w:val="none" w:sz="0" w:space="0" w:color="auto"/>
            <w:right w:val="none" w:sz="0" w:space="0" w:color="auto"/>
          </w:divBdr>
        </w:div>
        <w:div w:id="1118063778">
          <w:marLeft w:val="0"/>
          <w:marRight w:val="0"/>
          <w:marTop w:val="0"/>
          <w:marBottom w:val="0"/>
          <w:divBdr>
            <w:top w:val="none" w:sz="0" w:space="0" w:color="auto"/>
            <w:left w:val="none" w:sz="0" w:space="0" w:color="auto"/>
            <w:bottom w:val="none" w:sz="0" w:space="0" w:color="auto"/>
            <w:right w:val="none" w:sz="0" w:space="0" w:color="auto"/>
          </w:divBdr>
        </w:div>
        <w:div w:id="328024223">
          <w:marLeft w:val="0"/>
          <w:marRight w:val="0"/>
          <w:marTop w:val="0"/>
          <w:marBottom w:val="0"/>
          <w:divBdr>
            <w:top w:val="none" w:sz="0" w:space="0" w:color="auto"/>
            <w:left w:val="none" w:sz="0" w:space="0" w:color="auto"/>
            <w:bottom w:val="none" w:sz="0" w:space="0" w:color="auto"/>
            <w:right w:val="none" w:sz="0" w:space="0" w:color="auto"/>
          </w:divBdr>
        </w:div>
      </w:divsChild>
    </w:div>
    <w:div w:id="545289724">
      <w:bodyDiv w:val="1"/>
      <w:marLeft w:val="0"/>
      <w:marRight w:val="0"/>
      <w:marTop w:val="0"/>
      <w:marBottom w:val="0"/>
      <w:divBdr>
        <w:top w:val="none" w:sz="0" w:space="0" w:color="auto"/>
        <w:left w:val="none" w:sz="0" w:space="0" w:color="auto"/>
        <w:bottom w:val="none" w:sz="0" w:space="0" w:color="auto"/>
        <w:right w:val="none" w:sz="0" w:space="0" w:color="auto"/>
      </w:divBdr>
      <w:divsChild>
        <w:div w:id="71778959">
          <w:marLeft w:val="0"/>
          <w:marRight w:val="0"/>
          <w:marTop w:val="0"/>
          <w:marBottom w:val="0"/>
          <w:divBdr>
            <w:top w:val="none" w:sz="0" w:space="0" w:color="auto"/>
            <w:left w:val="none" w:sz="0" w:space="0" w:color="auto"/>
            <w:bottom w:val="none" w:sz="0" w:space="0" w:color="auto"/>
            <w:right w:val="none" w:sz="0" w:space="0" w:color="auto"/>
          </w:divBdr>
          <w:divsChild>
            <w:div w:id="66001361">
              <w:marLeft w:val="0"/>
              <w:marRight w:val="0"/>
              <w:marTop w:val="0"/>
              <w:marBottom w:val="0"/>
              <w:divBdr>
                <w:top w:val="none" w:sz="0" w:space="0" w:color="auto"/>
                <w:left w:val="none" w:sz="0" w:space="0" w:color="auto"/>
                <w:bottom w:val="none" w:sz="0" w:space="0" w:color="auto"/>
                <w:right w:val="none" w:sz="0" w:space="0" w:color="auto"/>
              </w:divBdr>
            </w:div>
            <w:div w:id="98456547">
              <w:marLeft w:val="0"/>
              <w:marRight w:val="0"/>
              <w:marTop w:val="0"/>
              <w:marBottom w:val="0"/>
              <w:divBdr>
                <w:top w:val="none" w:sz="0" w:space="0" w:color="auto"/>
                <w:left w:val="none" w:sz="0" w:space="0" w:color="auto"/>
                <w:bottom w:val="none" w:sz="0" w:space="0" w:color="auto"/>
                <w:right w:val="none" w:sz="0" w:space="0" w:color="auto"/>
              </w:divBdr>
            </w:div>
            <w:div w:id="1062948341">
              <w:marLeft w:val="0"/>
              <w:marRight w:val="0"/>
              <w:marTop w:val="0"/>
              <w:marBottom w:val="0"/>
              <w:divBdr>
                <w:top w:val="none" w:sz="0" w:space="0" w:color="auto"/>
                <w:left w:val="none" w:sz="0" w:space="0" w:color="auto"/>
                <w:bottom w:val="none" w:sz="0" w:space="0" w:color="auto"/>
                <w:right w:val="none" w:sz="0" w:space="0" w:color="auto"/>
              </w:divBdr>
            </w:div>
            <w:div w:id="1239559837">
              <w:marLeft w:val="0"/>
              <w:marRight w:val="0"/>
              <w:marTop w:val="0"/>
              <w:marBottom w:val="0"/>
              <w:divBdr>
                <w:top w:val="none" w:sz="0" w:space="0" w:color="auto"/>
                <w:left w:val="none" w:sz="0" w:space="0" w:color="auto"/>
                <w:bottom w:val="none" w:sz="0" w:space="0" w:color="auto"/>
                <w:right w:val="none" w:sz="0" w:space="0" w:color="auto"/>
              </w:divBdr>
            </w:div>
            <w:div w:id="2063360783">
              <w:marLeft w:val="0"/>
              <w:marRight w:val="0"/>
              <w:marTop w:val="0"/>
              <w:marBottom w:val="0"/>
              <w:divBdr>
                <w:top w:val="none" w:sz="0" w:space="0" w:color="auto"/>
                <w:left w:val="none" w:sz="0" w:space="0" w:color="auto"/>
                <w:bottom w:val="none" w:sz="0" w:space="0" w:color="auto"/>
                <w:right w:val="none" w:sz="0" w:space="0" w:color="auto"/>
              </w:divBdr>
            </w:div>
            <w:div w:id="2092310756">
              <w:marLeft w:val="0"/>
              <w:marRight w:val="0"/>
              <w:marTop w:val="0"/>
              <w:marBottom w:val="0"/>
              <w:divBdr>
                <w:top w:val="none" w:sz="0" w:space="0" w:color="auto"/>
                <w:left w:val="none" w:sz="0" w:space="0" w:color="auto"/>
                <w:bottom w:val="none" w:sz="0" w:space="0" w:color="auto"/>
                <w:right w:val="none" w:sz="0" w:space="0" w:color="auto"/>
              </w:divBdr>
            </w:div>
            <w:div w:id="81920367">
              <w:marLeft w:val="0"/>
              <w:marRight w:val="0"/>
              <w:marTop w:val="0"/>
              <w:marBottom w:val="0"/>
              <w:divBdr>
                <w:top w:val="none" w:sz="0" w:space="0" w:color="auto"/>
                <w:left w:val="none" w:sz="0" w:space="0" w:color="auto"/>
                <w:bottom w:val="none" w:sz="0" w:space="0" w:color="auto"/>
                <w:right w:val="none" w:sz="0" w:space="0" w:color="auto"/>
              </w:divBdr>
            </w:div>
            <w:div w:id="71203191">
              <w:marLeft w:val="0"/>
              <w:marRight w:val="0"/>
              <w:marTop w:val="0"/>
              <w:marBottom w:val="0"/>
              <w:divBdr>
                <w:top w:val="none" w:sz="0" w:space="0" w:color="auto"/>
                <w:left w:val="none" w:sz="0" w:space="0" w:color="auto"/>
                <w:bottom w:val="none" w:sz="0" w:space="0" w:color="auto"/>
                <w:right w:val="none" w:sz="0" w:space="0" w:color="auto"/>
              </w:divBdr>
            </w:div>
            <w:div w:id="990597329">
              <w:marLeft w:val="0"/>
              <w:marRight w:val="0"/>
              <w:marTop w:val="0"/>
              <w:marBottom w:val="0"/>
              <w:divBdr>
                <w:top w:val="none" w:sz="0" w:space="0" w:color="auto"/>
                <w:left w:val="none" w:sz="0" w:space="0" w:color="auto"/>
                <w:bottom w:val="none" w:sz="0" w:space="0" w:color="auto"/>
                <w:right w:val="none" w:sz="0" w:space="0" w:color="auto"/>
              </w:divBdr>
            </w:div>
          </w:divsChild>
        </w:div>
        <w:div w:id="1851942847">
          <w:marLeft w:val="0"/>
          <w:marRight w:val="0"/>
          <w:marTop w:val="0"/>
          <w:marBottom w:val="0"/>
          <w:divBdr>
            <w:top w:val="none" w:sz="0" w:space="0" w:color="auto"/>
            <w:left w:val="none" w:sz="0" w:space="0" w:color="auto"/>
            <w:bottom w:val="none" w:sz="0" w:space="0" w:color="auto"/>
            <w:right w:val="none" w:sz="0" w:space="0" w:color="auto"/>
          </w:divBdr>
          <w:divsChild>
            <w:div w:id="144014067">
              <w:marLeft w:val="0"/>
              <w:marRight w:val="0"/>
              <w:marTop w:val="0"/>
              <w:marBottom w:val="0"/>
              <w:divBdr>
                <w:top w:val="none" w:sz="0" w:space="0" w:color="auto"/>
                <w:left w:val="none" w:sz="0" w:space="0" w:color="auto"/>
                <w:bottom w:val="none" w:sz="0" w:space="0" w:color="auto"/>
                <w:right w:val="none" w:sz="0" w:space="0" w:color="auto"/>
              </w:divBdr>
            </w:div>
            <w:div w:id="1742630491">
              <w:marLeft w:val="0"/>
              <w:marRight w:val="0"/>
              <w:marTop w:val="0"/>
              <w:marBottom w:val="0"/>
              <w:divBdr>
                <w:top w:val="none" w:sz="0" w:space="0" w:color="auto"/>
                <w:left w:val="none" w:sz="0" w:space="0" w:color="auto"/>
                <w:bottom w:val="none" w:sz="0" w:space="0" w:color="auto"/>
                <w:right w:val="none" w:sz="0" w:space="0" w:color="auto"/>
              </w:divBdr>
            </w:div>
            <w:div w:id="2146728791">
              <w:marLeft w:val="0"/>
              <w:marRight w:val="0"/>
              <w:marTop w:val="0"/>
              <w:marBottom w:val="0"/>
              <w:divBdr>
                <w:top w:val="none" w:sz="0" w:space="0" w:color="auto"/>
                <w:left w:val="none" w:sz="0" w:space="0" w:color="auto"/>
                <w:bottom w:val="none" w:sz="0" w:space="0" w:color="auto"/>
                <w:right w:val="none" w:sz="0" w:space="0" w:color="auto"/>
              </w:divBdr>
            </w:div>
            <w:div w:id="1027828502">
              <w:marLeft w:val="0"/>
              <w:marRight w:val="0"/>
              <w:marTop w:val="0"/>
              <w:marBottom w:val="0"/>
              <w:divBdr>
                <w:top w:val="none" w:sz="0" w:space="0" w:color="auto"/>
                <w:left w:val="none" w:sz="0" w:space="0" w:color="auto"/>
                <w:bottom w:val="none" w:sz="0" w:space="0" w:color="auto"/>
                <w:right w:val="none" w:sz="0" w:space="0" w:color="auto"/>
              </w:divBdr>
            </w:div>
            <w:div w:id="894776927">
              <w:marLeft w:val="0"/>
              <w:marRight w:val="0"/>
              <w:marTop w:val="0"/>
              <w:marBottom w:val="0"/>
              <w:divBdr>
                <w:top w:val="none" w:sz="0" w:space="0" w:color="auto"/>
                <w:left w:val="none" w:sz="0" w:space="0" w:color="auto"/>
                <w:bottom w:val="none" w:sz="0" w:space="0" w:color="auto"/>
                <w:right w:val="none" w:sz="0" w:space="0" w:color="auto"/>
              </w:divBdr>
            </w:div>
            <w:div w:id="976489657">
              <w:marLeft w:val="0"/>
              <w:marRight w:val="0"/>
              <w:marTop w:val="0"/>
              <w:marBottom w:val="0"/>
              <w:divBdr>
                <w:top w:val="none" w:sz="0" w:space="0" w:color="auto"/>
                <w:left w:val="none" w:sz="0" w:space="0" w:color="auto"/>
                <w:bottom w:val="none" w:sz="0" w:space="0" w:color="auto"/>
                <w:right w:val="none" w:sz="0" w:space="0" w:color="auto"/>
              </w:divBdr>
            </w:div>
            <w:div w:id="1201749479">
              <w:marLeft w:val="0"/>
              <w:marRight w:val="0"/>
              <w:marTop w:val="0"/>
              <w:marBottom w:val="0"/>
              <w:divBdr>
                <w:top w:val="none" w:sz="0" w:space="0" w:color="auto"/>
                <w:left w:val="none" w:sz="0" w:space="0" w:color="auto"/>
                <w:bottom w:val="none" w:sz="0" w:space="0" w:color="auto"/>
                <w:right w:val="none" w:sz="0" w:space="0" w:color="auto"/>
              </w:divBdr>
            </w:div>
            <w:div w:id="1885602590">
              <w:marLeft w:val="0"/>
              <w:marRight w:val="0"/>
              <w:marTop w:val="0"/>
              <w:marBottom w:val="0"/>
              <w:divBdr>
                <w:top w:val="none" w:sz="0" w:space="0" w:color="auto"/>
                <w:left w:val="none" w:sz="0" w:space="0" w:color="auto"/>
                <w:bottom w:val="none" w:sz="0" w:space="0" w:color="auto"/>
                <w:right w:val="none" w:sz="0" w:space="0" w:color="auto"/>
              </w:divBdr>
            </w:div>
            <w:div w:id="692808393">
              <w:marLeft w:val="0"/>
              <w:marRight w:val="0"/>
              <w:marTop w:val="0"/>
              <w:marBottom w:val="0"/>
              <w:divBdr>
                <w:top w:val="none" w:sz="0" w:space="0" w:color="auto"/>
                <w:left w:val="none" w:sz="0" w:space="0" w:color="auto"/>
                <w:bottom w:val="none" w:sz="0" w:space="0" w:color="auto"/>
                <w:right w:val="none" w:sz="0" w:space="0" w:color="auto"/>
              </w:divBdr>
            </w:div>
            <w:div w:id="1100831232">
              <w:marLeft w:val="0"/>
              <w:marRight w:val="0"/>
              <w:marTop w:val="0"/>
              <w:marBottom w:val="0"/>
              <w:divBdr>
                <w:top w:val="none" w:sz="0" w:space="0" w:color="auto"/>
                <w:left w:val="none" w:sz="0" w:space="0" w:color="auto"/>
                <w:bottom w:val="none" w:sz="0" w:space="0" w:color="auto"/>
                <w:right w:val="none" w:sz="0" w:space="0" w:color="auto"/>
              </w:divBdr>
            </w:div>
            <w:div w:id="156726677">
              <w:marLeft w:val="0"/>
              <w:marRight w:val="0"/>
              <w:marTop w:val="0"/>
              <w:marBottom w:val="0"/>
              <w:divBdr>
                <w:top w:val="none" w:sz="0" w:space="0" w:color="auto"/>
                <w:left w:val="none" w:sz="0" w:space="0" w:color="auto"/>
                <w:bottom w:val="none" w:sz="0" w:space="0" w:color="auto"/>
                <w:right w:val="none" w:sz="0" w:space="0" w:color="auto"/>
              </w:divBdr>
            </w:div>
            <w:div w:id="1760178175">
              <w:marLeft w:val="0"/>
              <w:marRight w:val="0"/>
              <w:marTop w:val="0"/>
              <w:marBottom w:val="0"/>
              <w:divBdr>
                <w:top w:val="none" w:sz="0" w:space="0" w:color="auto"/>
                <w:left w:val="none" w:sz="0" w:space="0" w:color="auto"/>
                <w:bottom w:val="none" w:sz="0" w:space="0" w:color="auto"/>
                <w:right w:val="none" w:sz="0" w:space="0" w:color="auto"/>
              </w:divBdr>
            </w:div>
            <w:div w:id="487748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1841099">
      <w:bodyDiv w:val="1"/>
      <w:marLeft w:val="0"/>
      <w:marRight w:val="0"/>
      <w:marTop w:val="0"/>
      <w:marBottom w:val="0"/>
      <w:divBdr>
        <w:top w:val="none" w:sz="0" w:space="0" w:color="auto"/>
        <w:left w:val="none" w:sz="0" w:space="0" w:color="auto"/>
        <w:bottom w:val="none" w:sz="0" w:space="0" w:color="auto"/>
        <w:right w:val="none" w:sz="0" w:space="0" w:color="auto"/>
      </w:divBdr>
    </w:div>
    <w:div w:id="670644360">
      <w:bodyDiv w:val="1"/>
      <w:marLeft w:val="0"/>
      <w:marRight w:val="0"/>
      <w:marTop w:val="0"/>
      <w:marBottom w:val="0"/>
      <w:divBdr>
        <w:top w:val="none" w:sz="0" w:space="0" w:color="auto"/>
        <w:left w:val="none" w:sz="0" w:space="0" w:color="auto"/>
        <w:bottom w:val="none" w:sz="0" w:space="0" w:color="auto"/>
        <w:right w:val="none" w:sz="0" w:space="0" w:color="auto"/>
      </w:divBdr>
      <w:divsChild>
        <w:div w:id="2017997432">
          <w:marLeft w:val="0"/>
          <w:marRight w:val="0"/>
          <w:marTop w:val="0"/>
          <w:marBottom w:val="0"/>
          <w:divBdr>
            <w:top w:val="none" w:sz="0" w:space="0" w:color="auto"/>
            <w:left w:val="none" w:sz="0" w:space="0" w:color="auto"/>
            <w:bottom w:val="none" w:sz="0" w:space="0" w:color="auto"/>
            <w:right w:val="none" w:sz="0" w:space="0" w:color="auto"/>
          </w:divBdr>
        </w:div>
        <w:div w:id="229967416">
          <w:marLeft w:val="0"/>
          <w:marRight w:val="0"/>
          <w:marTop w:val="0"/>
          <w:marBottom w:val="0"/>
          <w:divBdr>
            <w:top w:val="none" w:sz="0" w:space="0" w:color="auto"/>
            <w:left w:val="none" w:sz="0" w:space="0" w:color="auto"/>
            <w:bottom w:val="none" w:sz="0" w:space="0" w:color="auto"/>
            <w:right w:val="none" w:sz="0" w:space="0" w:color="auto"/>
          </w:divBdr>
        </w:div>
        <w:div w:id="622462312">
          <w:marLeft w:val="0"/>
          <w:marRight w:val="0"/>
          <w:marTop w:val="0"/>
          <w:marBottom w:val="0"/>
          <w:divBdr>
            <w:top w:val="none" w:sz="0" w:space="0" w:color="auto"/>
            <w:left w:val="none" w:sz="0" w:space="0" w:color="auto"/>
            <w:bottom w:val="none" w:sz="0" w:space="0" w:color="auto"/>
            <w:right w:val="none" w:sz="0" w:space="0" w:color="auto"/>
          </w:divBdr>
        </w:div>
        <w:div w:id="34013560">
          <w:marLeft w:val="0"/>
          <w:marRight w:val="0"/>
          <w:marTop w:val="0"/>
          <w:marBottom w:val="0"/>
          <w:divBdr>
            <w:top w:val="none" w:sz="0" w:space="0" w:color="auto"/>
            <w:left w:val="none" w:sz="0" w:space="0" w:color="auto"/>
            <w:bottom w:val="none" w:sz="0" w:space="0" w:color="auto"/>
            <w:right w:val="none" w:sz="0" w:space="0" w:color="auto"/>
          </w:divBdr>
        </w:div>
        <w:div w:id="1701396987">
          <w:marLeft w:val="0"/>
          <w:marRight w:val="0"/>
          <w:marTop w:val="0"/>
          <w:marBottom w:val="0"/>
          <w:divBdr>
            <w:top w:val="none" w:sz="0" w:space="0" w:color="auto"/>
            <w:left w:val="none" w:sz="0" w:space="0" w:color="auto"/>
            <w:bottom w:val="none" w:sz="0" w:space="0" w:color="auto"/>
            <w:right w:val="none" w:sz="0" w:space="0" w:color="auto"/>
          </w:divBdr>
        </w:div>
        <w:div w:id="1513493816">
          <w:marLeft w:val="0"/>
          <w:marRight w:val="0"/>
          <w:marTop w:val="0"/>
          <w:marBottom w:val="0"/>
          <w:divBdr>
            <w:top w:val="none" w:sz="0" w:space="0" w:color="auto"/>
            <w:left w:val="none" w:sz="0" w:space="0" w:color="auto"/>
            <w:bottom w:val="none" w:sz="0" w:space="0" w:color="auto"/>
            <w:right w:val="none" w:sz="0" w:space="0" w:color="auto"/>
          </w:divBdr>
        </w:div>
        <w:div w:id="389380785">
          <w:marLeft w:val="0"/>
          <w:marRight w:val="0"/>
          <w:marTop w:val="0"/>
          <w:marBottom w:val="0"/>
          <w:divBdr>
            <w:top w:val="none" w:sz="0" w:space="0" w:color="auto"/>
            <w:left w:val="none" w:sz="0" w:space="0" w:color="auto"/>
            <w:bottom w:val="none" w:sz="0" w:space="0" w:color="auto"/>
            <w:right w:val="none" w:sz="0" w:space="0" w:color="auto"/>
          </w:divBdr>
        </w:div>
        <w:div w:id="164907742">
          <w:marLeft w:val="0"/>
          <w:marRight w:val="0"/>
          <w:marTop w:val="0"/>
          <w:marBottom w:val="0"/>
          <w:divBdr>
            <w:top w:val="none" w:sz="0" w:space="0" w:color="auto"/>
            <w:left w:val="none" w:sz="0" w:space="0" w:color="auto"/>
            <w:bottom w:val="none" w:sz="0" w:space="0" w:color="auto"/>
            <w:right w:val="none" w:sz="0" w:space="0" w:color="auto"/>
          </w:divBdr>
        </w:div>
        <w:div w:id="897859268">
          <w:marLeft w:val="0"/>
          <w:marRight w:val="0"/>
          <w:marTop w:val="0"/>
          <w:marBottom w:val="0"/>
          <w:divBdr>
            <w:top w:val="none" w:sz="0" w:space="0" w:color="auto"/>
            <w:left w:val="none" w:sz="0" w:space="0" w:color="auto"/>
            <w:bottom w:val="none" w:sz="0" w:space="0" w:color="auto"/>
            <w:right w:val="none" w:sz="0" w:space="0" w:color="auto"/>
          </w:divBdr>
        </w:div>
        <w:div w:id="1635671681">
          <w:marLeft w:val="0"/>
          <w:marRight w:val="0"/>
          <w:marTop w:val="0"/>
          <w:marBottom w:val="0"/>
          <w:divBdr>
            <w:top w:val="none" w:sz="0" w:space="0" w:color="auto"/>
            <w:left w:val="none" w:sz="0" w:space="0" w:color="auto"/>
            <w:bottom w:val="none" w:sz="0" w:space="0" w:color="auto"/>
            <w:right w:val="none" w:sz="0" w:space="0" w:color="auto"/>
          </w:divBdr>
        </w:div>
        <w:div w:id="178204481">
          <w:marLeft w:val="0"/>
          <w:marRight w:val="0"/>
          <w:marTop w:val="0"/>
          <w:marBottom w:val="0"/>
          <w:divBdr>
            <w:top w:val="none" w:sz="0" w:space="0" w:color="auto"/>
            <w:left w:val="none" w:sz="0" w:space="0" w:color="auto"/>
            <w:bottom w:val="none" w:sz="0" w:space="0" w:color="auto"/>
            <w:right w:val="none" w:sz="0" w:space="0" w:color="auto"/>
          </w:divBdr>
        </w:div>
        <w:div w:id="1603880043">
          <w:marLeft w:val="0"/>
          <w:marRight w:val="0"/>
          <w:marTop w:val="0"/>
          <w:marBottom w:val="0"/>
          <w:divBdr>
            <w:top w:val="none" w:sz="0" w:space="0" w:color="auto"/>
            <w:left w:val="none" w:sz="0" w:space="0" w:color="auto"/>
            <w:bottom w:val="none" w:sz="0" w:space="0" w:color="auto"/>
            <w:right w:val="none" w:sz="0" w:space="0" w:color="auto"/>
          </w:divBdr>
        </w:div>
        <w:div w:id="1249387299">
          <w:marLeft w:val="0"/>
          <w:marRight w:val="0"/>
          <w:marTop w:val="0"/>
          <w:marBottom w:val="0"/>
          <w:divBdr>
            <w:top w:val="none" w:sz="0" w:space="0" w:color="auto"/>
            <w:left w:val="none" w:sz="0" w:space="0" w:color="auto"/>
            <w:bottom w:val="none" w:sz="0" w:space="0" w:color="auto"/>
            <w:right w:val="none" w:sz="0" w:space="0" w:color="auto"/>
          </w:divBdr>
        </w:div>
        <w:div w:id="1242520731">
          <w:marLeft w:val="0"/>
          <w:marRight w:val="0"/>
          <w:marTop w:val="0"/>
          <w:marBottom w:val="0"/>
          <w:divBdr>
            <w:top w:val="none" w:sz="0" w:space="0" w:color="auto"/>
            <w:left w:val="none" w:sz="0" w:space="0" w:color="auto"/>
            <w:bottom w:val="none" w:sz="0" w:space="0" w:color="auto"/>
            <w:right w:val="none" w:sz="0" w:space="0" w:color="auto"/>
          </w:divBdr>
        </w:div>
        <w:div w:id="929781147">
          <w:marLeft w:val="0"/>
          <w:marRight w:val="0"/>
          <w:marTop w:val="0"/>
          <w:marBottom w:val="0"/>
          <w:divBdr>
            <w:top w:val="none" w:sz="0" w:space="0" w:color="auto"/>
            <w:left w:val="none" w:sz="0" w:space="0" w:color="auto"/>
            <w:bottom w:val="none" w:sz="0" w:space="0" w:color="auto"/>
            <w:right w:val="none" w:sz="0" w:space="0" w:color="auto"/>
          </w:divBdr>
        </w:div>
        <w:div w:id="1930502443">
          <w:marLeft w:val="0"/>
          <w:marRight w:val="0"/>
          <w:marTop w:val="0"/>
          <w:marBottom w:val="0"/>
          <w:divBdr>
            <w:top w:val="none" w:sz="0" w:space="0" w:color="auto"/>
            <w:left w:val="none" w:sz="0" w:space="0" w:color="auto"/>
            <w:bottom w:val="none" w:sz="0" w:space="0" w:color="auto"/>
            <w:right w:val="none" w:sz="0" w:space="0" w:color="auto"/>
          </w:divBdr>
        </w:div>
        <w:div w:id="1457719723">
          <w:marLeft w:val="0"/>
          <w:marRight w:val="0"/>
          <w:marTop w:val="0"/>
          <w:marBottom w:val="0"/>
          <w:divBdr>
            <w:top w:val="none" w:sz="0" w:space="0" w:color="auto"/>
            <w:left w:val="none" w:sz="0" w:space="0" w:color="auto"/>
            <w:bottom w:val="none" w:sz="0" w:space="0" w:color="auto"/>
            <w:right w:val="none" w:sz="0" w:space="0" w:color="auto"/>
          </w:divBdr>
        </w:div>
        <w:div w:id="999386431">
          <w:marLeft w:val="0"/>
          <w:marRight w:val="0"/>
          <w:marTop w:val="0"/>
          <w:marBottom w:val="0"/>
          <w:divBdr>
            <w:top w:val="none" w:sz="0" w:space="0" w:color="auto"/>
            <w:left w:val="none" w:sz="0" w:space="0" w:color="auto"/>
            <w:bottom w:val="none" w:sz="0" w:space="0" w:color="auto"/>
            <w:right w:val="none" w:sz="0" w:space="0" w:color="auto"/>
          </w:divBdr>
        </w:div>
        <w:div w:id="444622123">
          <w:marLeft w:val="0"/>
          <w:marRight w:val="0"/>
          <w:marTop w:val="0"/>
          <w:marBottom w:val="0"/>
          <w:divBdr>
            <w:top w:val="none" w:sz="0" w:space="0" w:color="auto"/>
            <w:left w:val="none" w:sz="0" w:space="0" w:color="auto"/>
            <w:bottom w:val="none" w:sz="0" w:space="0" w:color="auto"/>
            <w:right w:val="none" w:sz="0" w:space="0" w:color="auto"/>
          </w:divBdr>
        </w:div>
        <w:div w:id="1947620324">
          <w:marLeft w:val="0"/>
          <w:marRight w:val="0"/>
          <w:marTop w:val="0"/>
          <w:marBottom w:val="0"/>
          <w:divBdr>
            <w:top w:val="none" w:sz="0" w:space="0" w:color="auto"/>
            <w:left w:val="none" w:sz="0" w:space="0" w:color="auto"/>
            <w:bottom w:val="none" w:sz="0" w:space="0" w:color="auto"/>
            <w:right w:val="none" w:sz="0" w:space="0" w:color="auto"/>
          </w:divBdr>
        </w:div>
        <w:div w:id="1199272247">
          <w:marLeft w:val="0"/>
          <w:marRight w:val="0"/>
          <w:marTop w:val="0"/>
          <w:marBottom w:val="0"/>
          <w:divBdr>
            <w:top w:val="none" w:sz="0" w:space="0" w:color="auto"/>
            <w:left w:val="none" w:sz="0" w:space="0" w:color="auto"/>
            <w:bottom w:val="none" w:sz="0" w:space="0" w:color="auto"/>
            <w:right w:val="none" w:sz="0" w:space="0" w:color="auto"/>
          </w:divBdr>
        </w:div>
        <w:div w:id="1964266270">
          <w:marLeft w:val="0"/>
          <w:marRight w:val="0"/>
          <w:marTop w:val="0"/>
          <w:marBottom w:val="0"/>
          <w:divBdr>
            <w:top w:val="none" w:sz="0" w:space="0" w:color="auto"/>
            <w:left w:val="none" w:sz="0" w:space="0" w:color="auto"/>
            <w:bottom w:val="none" w:sz="0" w:space="0" w:color="auto"/>
            <w:right w:val="none" w:sz="0" w:space="0" w:color="auto"/>
          </w:divBdr>
        </w:div>
        <w:div w:id="1811046823">
          <w:marLeft w:val="0"/>
          <w:marRight w:val="0"/>
          <w:marTop w:val="0"/>
          <w:marBottom w:val="0"/>
          <w:divBdr>
            <w:top w:val="none" w:sz="0" w:space="0" w:color="auto"/>
            <w:left w:val="none" w:sz="0" w:space="0" w:color="auto"/>
            <w:bottom w:val="none" w:sz="0" w:space="0" w:color="auto"/>
            <w:right w:val="none" w:sz="0" w:space="0" w:color="auto"/>
          </w:divBdr>
        </w:div>
        <w:div w:id="1658608682">
          <w:marLeft w:val="0"/>
          <w:marRight w:val="0"/>
          <w:marTop w:val="0"/>
          <w:marBottom w:val="0"/>
          <w:divBdr>
            <w:top w:val="none" w:sz="0" w:space="0" w:color="auto"/>
            <w:left w:val="none" w:sz="0" w:space="0" w:color="auto"/>
            <w:bottom w:val="none" w:sz="0" w:space="0" w:color="auto"/>
            <w:right w:val="none" w:sz="0" w:space="0" w:color="auto"/>
          </w:divBdr>
        </w:div>
        <w:div w:id="1476802055">
          <w:marLeft w:val="0"/>
          <w:marRight w:val="0"/>
          <w:marTop w:val="0"/>
          <w:marBottom w:val="0"/>
          <w:divBdr>
            <w:top w:val="none" w:sz="0" w:space="0" w:color="auto"/>
            <w:left w:val="none" w:sz="0" w:space="0" w:color="auto"/>
            <w:bottom w:val="none" w:sz="0" w:space="0" w:color="auto"/>
            <w:right w:val="none" w:sz="0" w:space="0" w:color="auto"/>
          </w:divBdr>
        </w:div>
        <w:div w:id="1646592220">
          <w:marLeft w:val="0"/>
          <w:marRight w:val="0"/>
          <w:marTop w:val="0"/>
          <w:marBottom w:val="0"/>
          <w:divBdr>
            <w:top w:val="none" w:sz="0" w:space="0" w:color="auto"/>
            <w:left w:val="none" w:sz="0" w:space="0" w:color="auto"/>
            <w:bottom w:val="none" w:sz="0" w:space="0" w:color="auto"/>
            <w:right w:val="none" w:sz="0" w:space="0" w:color="auto"/>
          </w:divBdr>
        </w:div>
        <w:div w:id="2066562170">
          <w:marLeft w:val="0"/>
          <w:marRight w:val="0"/>
          <w:marTop w:val="0"/>
          <w:marBottom w:val="0"/>
          <w:divBdr>
            <w:top w:val="none" w:sz="0" w:space="0" w:color="auto"/>
            <w:left w:val="none" w:sz="0" w:space="0" w:color="auto"/>
            <w:bottom w:val="none" w:sz="0" w:space="0" w:color="auto"/>
            <w:right w:val="none" w:sz="0" w:space="0" w:color="auto"/>
          </w:divBdr>
        </w:div>
        <w:div w:id="655300167">
          <w:marLeft w:val="0"/>
          <w:marRight w:val="0"/>
          <w:marTop w:val="0"/>
          <w:marBottom w:val="0"/>
          <w:divBdr>
            <w:top w:val="none" w:sz="0" w:space="0" w:color="auto"/>
            <w:left w:val="none" w:sz="0" w:space="0" w:color="auto"/>
            <w:bottom w:val="none" w:sz="0" w:space="0" w:color="auto"/>
            <w:right w:val="none" w:sz="0" w:space="0" w:color="auto"/>
          </w:divBdr>
        </w:div>
        <w:div w:id="1770545075">
          <w:marLeft w:val="0"/>
          <w:marRight w:val="0"/>
          <w:marTop w:val="0"/>
          <w:marBottom w:val="0"/>
          <w:divBdr>
            <w:top w:val="none" w:sz="0" w:space="0" w:color="auto"/>
            <w:left w:val="none" w:sz="0" w:space="0" w:color="auto"/>
            <w:bottom w:val="none" w:sz="0" w:space="0" w:color="auto"/>
            <w:right w:val="none" w:sz="0" w:space="0" w:color="auto"/>
          </w:divBdr>
        </w:div>
        <w:div w:id="1779371473">
          <w:marLeft w:val="0"/>
          <w:marRight w:val="0"/>
          <w:marTop w:val="0"/>
          <w:marBottom w:val="0"/>
          <w:divBdr>
            <w:top w:val="none" w:sz="0" w:space="0" w:color="auto"/>
            <w:left w:val="none" w:sz="0" w:space="0" w:color="auto"/>
            <w:bottom w:val="none" w:sz="0" w:space="0" w:color="auto"/>
            <w:right w:val="none" w:sz="0" w:space="0" w:color="auto"/>
          </w:divBdr>
        </w:div>
        <w:div w:id="1285960742">
          <w:marLeft w:val="0"/>
          <w:marRight w:val="0"/>
          <w:marTop w:val="0"/>
          <w:marBottom w:val="0"/>
          <w:divBdr>
            <w:top w:val="none" w:sz="0" w:space="0" w:color="auto"/>
            <w:left w:val="none" w:sz="0" w:space="0" w:color="auto"/>
            <w:bottom w:val="none" w:sz="0" w:space="0" w:color="auto"/>
            <w:right w:val="none" w:sz="0" w:space="0" w:color="auto"/>
          </w:divBdr>
        </w:div>
        <w:div w:id="605239549">
          <w:marLeft w:val="0"/>
          <w:marRight w:val="0"/>
          <w:marTop w:val="0"/>
          <w:marBottom w:val="0"/>
          <w:divBdr>
            <w:top w:val="none" w:sz="0" w:space="0" w:color="auto"/>
            <w:left w:val="none" w:sz="0" w:space="0" w:color="auto"/>
            <w:bottom w:val="none" w:sz="0" w:space="0" w:color="auto"/>
            <w:right w:val="none" w:sz="0" w:space="0" w:color="auto"/>
          </w:divBdr>
        </w:div>
        <w:div w:id="494416425">
          <w:marLeft w:val="0"/>
          <w:marRight w:val="0"/>
          <w:marTop w:val="0"/>
          <w:marBottom w:val="0"/>
          <w:divBdr>
            <w:top w:val="none" w:sz="0" w:space="0" w:color="auto"/>
            <w:left w:val="none" w:sz="0" w:space="0" w:color="auto"/>
            <w:bottom w:val="none" w:sz="0" w:space="0" w:color="auto"/>
            <w:right w:val="none" w:sz="0" w:space="0" w:color="auto"/>
          </w:divBdr>
        </w:div>
        <w:div w:id="1397819521">
          <w:marLeft w:val="0"/>
          <w:marRight w:val="0"/>
          <w:marTop w:val="0"/>
          <w:marBottom w:val="0"/>
          <w:divBdr>
            <w:top w:val="none" w:sz="0" w:space="0" w:color="auto"/>
            <w:left w:val="none" w:sz="0" w:space="0" w:color="auto"/>
            <w:bottom w:val="none" w:sz="0" w:space="0" w:color="auto"/>
            <w:right w:val="none" w:sz="0" w:space="0" w:color="auto"/>
          </w:divBdr>
        </w:div>
        <w:div w:id="1380204697">
          <w:marLeft w:val="0"/>
          <w:marRight w:val="0"/>
          <w:marTop w:val="0"/>
          <w:marBottom w:val="0"/>
          <w:divBdr>
            <w:top w:val="none" w:sz="0" w:space="0" w:color="auto"/>
            <w:left w:val="none" w:sz="0" w:space="0" w:color="auto"/>
            <w:bottom w:val="none" w:sz="0" w:space="0" w:color="auto"/>
            <w:right w:val="none" w:sz="0" w:space="0" w:color="auto"/>
          </w:divBdr>
        </w:div>
        <w:div w:id="2033653249">
          <w:marLeft w:val="0"/>
          <w:marRight w:val="0"/>
          <w:marTop w:val="0"/>
          <w:marBottom w:val="0"/>
          <w:divBdr>
            <w:top w:val="none" w:sz="0" w:space="0" w:color="auto"/>
            <w:left w:val="none" w:sz="0" w:space="0" w:color="auto"/>
            <w:bottom w:val="none" w:sz="0" w:space="0" w:color="auto"/>
            <w:right w:val="none" w:sz="0" w:space="0" w:color="auto"/>
          </w:divBdr>
        </w:div>
        <w:div w:id="159392235">
          <w:marLeft w:val="0"/>
          <w:marRight w:val="0"/>
          <w:marTop w:val="0"/>
          <w:marBottom w:val="0"/>
          <w:divBdr>
            <w:top w:val="none" w:sz="0" w:space="0" w:color="auto"/>
            <w:left w:val="none" w:sz="0" w:space="0" w:color="auto"/>
            <w:bottom w:val="none" w:sz="0" w:space="0" w:color="auto"/>
            <w:right w:val="none" w:sz="0" w:space="0" w:color="auto"/>
          </w:divBdr>
        </w:div>
        <w:div w:id="1503471273">
          <w:marLeft w:val="0"/>
          <w:marRight w:val="0"/>
          <w:marTop w:val="0"/>
          <w:marBottom w:val="0"/>
          <w:divBdr>
            <w:top w:val="none" w:sz="0" w:space="0" w:color="auto"/>
            <w:left w:val="none" w:sz="0" w:space="0" w:color="auto"/>
            <w:bottom w:val="none" w:sz="0" w:space="0" w:color="auto"/>
            <w:right w:val="none" w:sz="0" w:space="0" w:color="auto"/>
          </w:divBdr>
        </w:div>
      </w:divsChild>
    </w:div>
    <w:div w:id="775370266">
      <w:bodyDiv w:val="1"/>
      <w:marLeft w:val="0"/>
      <w:marRight w:val="0"/>
      <w:marTop w:val="0"/>
      <w:marBottom w:val="0"/>
      <w:divBdr>
        <w:top w:val="none" w:sz="0" w:space="0" w:color="auto"/>
        <w:left w:val="none" w:sz="0" w:space="0" w:color="auto"/>
        <w:bottom w:val="none" w:sz="0" w:space="0" w:color="auto"/>
        <w:right w:val="none" w:sz="0" w:space="0" w:color="auto"/>
      </w:divBdr>
      <w:divsChild>
        <w:div w:id="2034259716">
          <w:marLeft w:val="0"/>
          <w:marRight w:val="0"/>
          <w:marTop w:val="0"/>
          <w:marBottom w:val="0"/>
          <w:divBdr>
            <w:top w:val="none" w:sz="0" w:space="0" w:color="auto"/>
            <w:left w:val="none" w:sz="0" w:space="0" w:color="auto"/>
            <w:bottom w:val="none" w:sz="0" w:space="0" w:color="auto"/>
            <w:right w:val="none" w:sz="0" w:space="0" w:color="auto"/>
          </w:divBdr>
        </w:div>
        <w:div w:id="481770967">
          <w:marLeft w:val="0"/>
          <w:marRight w:val="0"/>
          <w:marTop w:val="0"/>
          <w:marBottom w:val="0"/>
          <w:divBdr>
            <w:top w:val="none" w:sz="0" w:space="0" w:color="auto"/>
            <w:left w:val="none" w:sz="0" w:space="0" w:color="auto"/>
            <w:bottom w:val="none" w:sz="0" w:space="0" w:color="auto"/>
            <w:right w:val="none" w:sz="0" w:space="0" w:color="auto"/>
          </w:divBdr>
        </w:div>
        <w:div w:id="1204102687">
          <w:marLeft w:val="0"/>
          <w:marRight w:val="0"/>
          <w:marTop w:val="0"/>
          <w:marBottom w:val="0"/>
          <w:divBdr>
            <w:top w:val="none" w:sz="0" w:space="0" w:color="auto"/>
            <w:left w:val="none" w:sz="0" w:space="0" w:color="auto"/>
            <w:bottom w:val="none" w:sz="0" w:space="0" w:color="auto"/>
            <w:right w:val="none" w:sz="0" w:space="0" w:color="auto"/>
          </w:divBdr>
        </w:div>
        <w:div w:id="1207596654">
          <w:marLeft w:val="0"/>
          <w:marRight w:val="0"/>
          <w:marTop w:val="0"/>
          <w:marBottom w:val="0"/>
          <w:divBdr>
            <w:top w:val="none" w:sz="0" w:space="0" w:color="auto"/>
            <w:left w:val="none" w:sz="0" w:space="0" w:color="auto"/>
            <w:bottom w:val="none" w:sz="0" w:space="0" w:color="auto"/>
            <w:right w:val="none" w:sz="0" w:space="0" w:color="auto"/>
          </w:divBdr>
        </w:div>
        <w:div w:id="489755386">
          <w:marLeft w:val="0"/>
          <w:marRight w:val="0"/>
          <w:marTop w:val="0"/>
          <w:marBottom w:val="0"/>
          <w:divBdr>
            <w:top w:val="none" w:sz="0" w:space="0" w:color="auto"/>
            <w:left w:val="none" w:sz="0" w:space="0" w:color="auto"/>
            <w:bottom w:val="none" w:sz="0" w:space="0" w:color="auto"/>
            <w:right w:val="none" w:sz="0" w:space="0" w:color="auto"/>
          </w:divBdr>
        </w:div>
        <w:div w:id="314916350">
          <w:marLeft w:val="0"/>
          <w:marRight w:val="0"/>
          <w:marTop w:val="0"/>
          <w:marBottom w:val="0"/>
          <w:divBdr>
            <w:top w:val="none" w:sz="0" w:space="0" w:color="auto"/>
            <w:left w:val="none" w:sz="0" w:space="0" w:color="auto"/>
            <w:bottom w:val="none" w:sz="0" w:space="0" w:color="auto"/>
            <w:right w:val="none" w:sz="0" w:space="0" w:color="auto"/>
          </w:divBdr>
        </w:div>
        <w:div w:id="2116365543">
          <w:marLeft w:val="0"/>
          <w:marRight w:val="0"/>
          <w:marTop w:val="0"/>
          <w:marBottom w:val="0"/>
          <w:divBdr>
            <w:top w:val="none" w:sz="0" w:space="0" w:color="auto"/>
            <w:left w:val="none" w:sz="0" w:space="0" w:color="auto"/>
            <w:bottom w:val="none" w:sz="0" w:space="0" w:color="auto"/>
            <w:right w:val="none" w:sz="0" w:space="0" w:color="auto"/>
          </w:divBdr>
        </w:div>
        <w:div w:id="1762215157">
          <w:marLeft w:val="0"/>
          <w:marRight w:val="0"/>
          <w:marTop w:val="0"/>
          <w:marBottom w:val="0"/>
          <w:divBdr>
            <w:top w:val="none" w:sz="0" w:space="0" w:color="auto"/>
            <w:left w:val="none" w:sz="0" w:space="0" w:color="auto"/>
            <w:bottom w:val="none" w:sz="0" w:space="0" w:color="auto"/>
            <w:right w:val="none" w:sz="0" w:space="0" w:color="auto"/>
          </w:divBdr>
        </w:div>
        <w:div w:id="1896619066">
          <w:marLeft w:val="0"/>
          <w:marRight w:val="0"/>
          <w:marTop w:val="0"/>
          <w:marBottom w:val="0"/>
          <w:divBdr>
            <w:top w:val="none" w:sz="0" w:space="0" w:color="auto"/>
            <w:left w:val="none" w:sz="0" w:space="0" w:color="auto"/>
            <w:bottom w:val="none" w:sz="0" w:space="0" w:color="auto"/>
            <w:right w:val="none" w:sz="0" w:space="0" w:color="auto"/>
          </w:divBdr>
        </w:div>
        <w:div w:id="1240285792">
          <w:marLeft w:val="0"/>
          <w:marRight w:val="0"/>
          <w:marTop w:val="0"/>
          <w:marBottom w:val="0"/>
          <w:divBdr>
            <w:top w:val="none" w:sz="0" w:space="0" w:color="auto"/>
            <w:left w:val="none" w:sz="0" w:space="0" w:color="auto"/>
            <w:bottom w:val="none" w:sz="0" w:space="0" w:color="auto"/>
            <w:right w:val="none" w:sz="0" w:space="0" w:color="auto"/>
          </w:divBdr>
        </w:div>
        <w:div w:id="931935498">
          <w:marLeft w:val="0"/>
          <w:marRight w:val="0"/>
          <w:marTop w:val="0"/>
          <w:marBottom w:val="0"/>
          <w:divBdr>
            <w:top w:val="none" w:sz="0" w:space="0" w:color="auto"/>
            <w:left w:val="none" w:sz="0" w:space="0" w:color="auto"/>
            <w:bottom w:val="none" w:sz="0" w:space="0" w:color="auto"/>
            <w:right w:val="none" w:sz="0" w:space="0" w:color="auto"/>
          </w:divBdr>
        </w:div>
        <w:div w:id="1691103242">
          <w:marLeft w:val="0"/>
          <w:marRight w:val="0"/>
          <w:marTop w:val="0"/>
          <w:marBottom w:val="0"/>
          <w:divBdr>
            <w:top w:val="none" w:sz="0" w:space="0" w:color="auto"/>
            <w:left w:val="none" w:sz="0" w:space="0" w:color="auto"/>
            <w:bottom w:val="none" w:sz="0" w:space="0" w:color="auto"/>
            <w:right w:val="none" w:sz="0" w:space="0" w:color="auto"/>
          </w:divBdr>
        </w:div>
        <w:div w:id="263996065">
          <w:marLeft w:val="0"/>
          <w:marRight w:val="0"/>
          <w:marTop w:val="0"/>
          <w:marBottom w:val="0"/>
          <w:divBdr>
            <w:top w:val="none" w:sz="0" w:space="0" w:color="auto"/>
            <w:left w:val="none" w:sz="0" w:space="0" w:color="auto"/>
            <w:bottom w:val="none" w:sz="0" w:space="0" w:color="auto"/>
            <w:right w:val="none" w:sz="0" w:space="0" w:color="auto"/>
          </w:divBdr>
        </w:div>
        <w:div w:id="904612112">
          <w:marLeft w:val="0"/>
          <w:marRight w:val="0"/>
          <w:marTop w:val="0"/>
          <w:marBottom w:val="0"/>
          <w:divBdr>
            <w:top w:val="none" w:sz="0" w:space="0" w:color="auto"/>
            <w:left w:val="none" w:sz="0" w:space="0" w:color="auto"/>
            <w:bottom w:val="none" w:sz="0" w:space="0" w:color="auto"/>
            <w:right w:val="none" w:sz="0" w:space="0" w:color="auto"/>
          </w:divBdr>
        </w:div>
        <w:div w:id="1410616281">
          <w:marLeft w:val="0"/>
          <w:marRight w:val="0"/>
          <w:marTop w:val="0"/>
          <w:marBottom w:val="0"/>
          <w:divBdr>
            <w:top w:val="none" w:sz="0" w:space="0" w:color="auto"/>
            <w:left w:val="none" w:sz="0" w:space="0" w:color="auto"/>
            <w:bottom w:val="none" w:sz="0" w:space="0" w:color="auto"/>
            <w:right w:val="none" w:sz="0" w:space="0" w:color="auto"/>
          </w:divBdr>
        </w:div>
        <w:div w:id="9961947">
          <w:marLeft w:val="0"/>
          <w:marRight w:val="0"/>
          <w:marTop w:val="0"/>
          <w:marBottom w:val="0"/>
          <w:divBdr>
            <w:top w:val="none" w:sz="0" w:space="0" w:color="auto"/>
            <w:left w:val="none" w:sz="0" w:space="0" w:color="auto"/>
            <w:bottom w:val="none" w:sz="0" w:space="0" w:color="auto"/>
            <w:right w:val="none" w:sz="0" w:space="0" w:color="auto"/>
          </w:divBdr>
        </w:div>
        <w:div w:id="1599098436">
          <w:marLeft w:val="0"/>
          <w:marRight w:val="0"/>
          <w:marTop w:val="0"/>
          <w:marBottom w:val="0"/>
          <w:divBdr>
            <w:top w:val="none" w:sz="0" w:space="0" w:color="auto"/>
            <w:left w:val="none" w:sz="0" w:space="0" w:color="auto"/>
            <w:bottom w:val="none" w:sz="0" w:space="0" w:color="auto"/>
            <w:right w:val="none" w:sz="0" w:space="0" w:color="auto"/>
          </w:divBdr>
        </w:div>
      </w:divsChild>
    </w:div>
    <w:div w:id="846822799">
      <w:bodyDiv w:val="1"/>
      <w:marLeft w:val="0"/>
      <w:marRight w:val="0"/>
      <w:marTop w:val="0"/>
      <w:marBottom w:val="0"/>
      <w:divBdr>
        <w:top w:val="none" w:sz="0" w:space="0" w:color="auto"/>
        <w:left w:val="none" w:sz="0" w:space="0" w:color="auto"/>
        <w:bottom w:val="none" w:sz="0" w:space="0" w:color="auto"/>
        <w:right w:val="none" w:sz="0" w:space="0" w:color="auto"/>
      </w:divBdr>
      <w:divsChild>
        <w:div w:id="158645663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17253054">
      <w:bodyDiv w:val="1"/>
      <w:marLeft w:val="0"/>
      <w:marRight w:val="0"/>
      <w:marTop w:val="0"/>
      <w:marBottom w:val="0"/>
      <w:divBdr>
        <w:top w:val="none" w:sz="0" w:space="0" w:color="auto"/>
        <w:left w:val="none" w:sz="0" w:space="0" w:color="auto"/>
        <w:bottom w:val="none" w:sz="0" w:space="0" w:color="auto"/>
        <w:right w:val="none" w:sz="0" w:space="0" w:color="auto"/>
      </w:divBdr>
    </w:div>
    <w:div w:id="954483301">
      <w:bodyDiv w:val="1"/>
      <w:marLeft w:val="0"/>
      <w:marRight w:val="0"/>
      <w:marTop w:val="0"/>
      <w:marBottom w:val="0"/>
      <w:divBdr>
        <w:top w:val="none" w:sz="0" w:space="0" w:color="auto"/>
        <w:left w:val="none" w:sz="0" w:space="0" w:color="auto"/>
        <w:bottom w:val="none" w:sz="0" w:space="0" w:color="auto"/>
        <w:right w:val="none" w:sz="0" w:space="0" w:color="auto"/>
      </w:divBdr>
      <w:divsChild>
        <w:div w:id="3435778">
          <w:marLeft w:val="0"/>
          <w:marRight w:val="0"/>
          <w:marTop w:val="0"/>
          <w:marBottom w:val="0"/>
          <w:divBdr>
            <w:top w:val="none" w:sz="0" w:space="0" w:color="auto"/>
            <w:left w:val="none" w:sz="0" w:space="0" w:color="auto"/>
            <w:bottom w:val="none" w:sz="0" w:space="0" w:color="auto"/>
            <w:right w:val="none" w:sz="0" w:space="0" w:color="auto"/>
          </w:divBdr>
        </w:div>
        <w:div w:id="220751106">
          <w:marLeft w:val="0"/>
          <w:marRight w:val="0"/>
          <w:marTop w:val="0"/>
          <w:marBottom w:val="0"/>
          <w:divBdr>
            <w:top w:val="none" w:sz="0" w:space="0" w:color="auto"/>
            <w:left w:val="none" w:sz="0" w:space="0" w:color="auto"/>
            <w:bottom w:val="none" w:sz="0" w:space="0" w:color="auto"/>
            <w:right w:val="none" w:sz="0" w:space="0" w:color="auto"/>
          </w:divBdr>
        </w:div>
        <w:div w:id="760564367">
          <w:marLeft w:val="0"/>
          <w:marRight w:val="0"/>
          <w:marTop w:val="0"/>
          <w:marBottom w:val="0"/>
          <w:divBdr>
            <w:top w:val="none" w:sz="0" w:space="0" w:color="auto"/>
            <w:left w:val="none" w:sz="0" w:space="0" w:color="auto"/>
            <w:bottom w:val="none" w:sz="0" w:space="0" w:color="auto"/>
            <w:right w:val="none" w:sz="0" w:space="0" w:color="auto"/>
          </w:divBdr>
        </w:div>
        <w:div w:id="2050841327">
          <w:marLeft w:val="0"/>
          <w:marRight w:val="0"/>
          <w:marTop w:val="0"/>
          <w:marBottom w:val="0"/>
          <w:divBdr>
            <w:top w:val="none" w:sz="0" w:space="0" w:color="auto"/>
            <w:left w:val="none" w:sz="0" w:space="0" w:color="auto"/>
            <w:bottom w:val="none" w:sz="0" w:space="0" w:color="auto"/>
            <w:right w:val="none" w:sz="0" w:space="0" w:color="auto"/>
          </w:divBdr>
        </w:div>
        <w:div w:id="541942655">
          <w:marLeft w:val="0"/>
          <w:marRight w:val="0"/>
          <w:marTop w:val="0"/>
          <w:marBottom w:val="0"/>
          <w:divBdr>
            <w:top w:val="none" w:sz="0" w:space="0" w:color="auto"/>
            <w:left w:val="none" w:sz="0" w:space="0" w:color="auto"/>
            <w:bottom w:val="none" w:sz="0" w:space="0" w:color="auto"/>
            <w:right w:val="none" w:sz="0" w:space="0" w:color="auto"/>
          </w:divBdr>
        </w:div>
        <w:div w:id="374233502">
          <w:marLeft w:val="0"/>
          <w:marRight w:val="0"/>
          <w:marTop w:val="0"/>
          <w:marBottom w:val="0"/>
          <w:divBdr>
            <w:top w:val="none" w:sz="0" w:space="0" w:color="auto"/>
            <w:left w:val="none" w:sz="0" w:space="0" w:color="auto"/>
            <w:bottom w:val="none" w:sz="0" w:space="0" w:color="auto"/>
            <w:right w:val="none" w:sz="0" w:space="0" w:color="auto"/>
          </w:divBdr>
        </w:div>
        <w:div w:id="572200853">
          <w:marLeft w:val="0"/>
          <w:marRight w:val="0"/>
          <w:marTop w:val="0"/>
          <w:marBottom w:val="0"/>
          <w:divBdr>
            <w:top w:val="none" w:sz="0" w:space="0" w:color="auto"/>
            <w:left w:val="none" w:sz="0" w:space="0" w:color="auto"/>
            <w:bottom w:val="none" w:sz="0" w:space="0" w:color="auto"/>
            <w:right w:val="none" w:sz="0" w:space="0" w:color="auto"/>
          </w:divBdr>
        </w:div>
        <w:div w:id="1961918146">
          <w:marLeft w:val="0"/>
          <w:marRight w:val="0"/>
          <w:marTop w:val="0"/>
          <w:marBottom w:val="0"/>
          <w:divBdr>
            <w:top w:val="none" w:sz="0" w:space="0" w:color="auto"/>
            <w:left w:val="none" w:sz="0" w:space="0" w:color="auto"/>
            <w:bottom w:val="none" w:sz="0" w:space="0" w:color="auto"/>
            <w:right w:val="none" w:sz="0" w:space="0" w:color="auto"/>
          </w:divBdr>
        </w:div>
        <w:div w:id="2062241080">
          <w:marLeft w:val="0"/>
          <w:marRight w:val="0"/>
          <w:marTop w:val="0"/>
          <w:marBottom w:val="0"/>
          <w:divBdr>
            <w:top w:val="none" w:sz="0" w:space="0" w:color="auto"/>
            <w:left w:val="none" w:sz="0" w:space="0" w:color="auto"/>
            <w:bottom w:val="none" w:sz="0" w:space="0" w:color="auto"/>
            <w:right w:val="none" w:sz="0" w:space="0" w:color="auto"/>
          </w:divBdr>
        </w:div>
        <w:div w:id="1708410769">
          <w:marLeft w:val="0"/>
          <w:marRight w:val="0"/>
          <w:marTop w:val="0"/>
          <w:marBottom w:val="0"/>
          <w:divBdr>
            <w:top w:val="none" w:sz="0" w:space="0" w:color="auto"/>
            <w:left w:val="none" w:sz="0" w:space="0" w:color="auto"/>
            <w:bottom w:val="none" w:sz="0" w:space="0" w:color="auto"/>
            <w:right w:val="none" w:sz="0" w:space="0" w:color="auto"/>
          </w:divBdr>
        </w:div>
        <w:div w:id="696976556">
          <w:marLeft w:val="0"/>
          <w:marRight w:val="0"/>
          <w:marTop w:val="0"/>
          <w:marBottom w:val="0"/>
          <w:divBdr>
            <w:top w:val="none" w:sz="0" w:space="0" w:color="auto"/>
            <w:left w:val="none" w:sz="0" w:space="0" w:color="auto"/>
            <w:bottom w:val="none" w:sz="0" w:space="0" w:color="auto"/>
            <w:right w:val="none" w:sz="0" w:space="0" w:color="auto"/>
          </w:divBdr>
        </w:div>
        <w:div w:id="872766208">
          <w:marLeft w:val="0"/>
          <w:marRight w:val="0"/>
          <w:marTop w:val="0"/>
          <w:marBottom w:val="0"/>
          <w:divBdr>
            <w:top w:val="none" w:sz="0" w:space="0" w:color="auto"/>
            <w:left w:val="none" w:sz="0" w:space="0" w:color="auto"/>
            <w:bottom w:val="none" w:sz="0" w:space="0" w:color="auto"/>
            <w:right w:val="none" w:sz="0" w:space="0" w:color="auto"/>
          </w:divBdr>
        </w:div>
      </w:divsChild>
    </w:div>
    <w:div w:id="959068915">
      <w:bodyDiv w:val="1"/>
      <w:marLeft w:val="0"/>
      <w:marRight w:val="0"/>
      <w:marTop w:val="0"/>
      <w:marBottom w:val="0"/>
      <w:divBdr>
        <w:top w:val="none" w:sz="0" w:space="0" w:color="auto"/>
        <w:left w:val="none" w:sz="0" w:space="0" w:color="auto"/>
        <w:bottom w:val="none" w:sz="0" w:space="0" w:color="auto"/>
        <w:right w:val="none" w:sz="0" w:space="0" w:color="auto"/>
      </w:divBdr>
      <w:divsChild>
        <w:div w:id="1005747443">
          <w:marLeft w:val="0"/>
          <w:marRight w:val="0"/>
          <w:marTop w:val="0"/>
          <w:marBottom w:val="0"/>
          <w:divBdr>
            <w:top w:val="none" w:sz="0" w:space="0" w:color="auto"/>
            <w:left w:val="none" w:sz="0" w:space="0" w:color="auto"/>
            <w:bottom w:val="none" w:sz="0" w:space="0" w:color="auto"/>
            <w:right w:val="none" w:sz="0" w:space="0" w:color="auto"/>
          </w:divBdr>
        </w:div>
        <w:div w:id="571089732">
          <w:marLeft w:val="0"/>
          <w:marRight w:val="0"/>
          <w:marTop w:val="0"/>
          <w:marBottom w:val="0"/>
          <w:divBdr>
            <w:top w:val="none" w:sz="0" w:space="0" w:color="auto"/>
            <w:left w:val="none" w:sz="0" w:space="0" w:color="auto"/>
            <w:bottom w:val="none" w:sz="0" w:space="0" w:color="auto"/>
            <w:right w:val="none" w:sz="0" w:space="0" w:color="auto"/>
          </w:divBdr>
        </w:div>
        <w:div w:id="1845779567">
          <w:marLeft w:val="0"/>
          <w:marRight w:val="0"/>
          <w:marTop w:val="0"/>
          <w:marBottom w:val="0"/>
          <w:divBdr>
            <w:top w:val="none" w:sz="0" w:space="0" w:color="auto"/>
            <w:left w:val="none" w:sz="0" w:space="0" w:color="auto"/>
            <w:bottom w:val="none" w:sz="0" w:space="0" w:color="auto"/>
            <w:right w:val="none" w:sz="0" w:space="0" w:color="auto"/>
          </w:divBdr>
        </w:div>
        <w:div w:id="1048455382">
          <w:marLeft w:val="0"/>
          <w:marRight w:val="0"/>
          <w:marTop w:val="0"/>
          <w:marBottom w:val="0"/>
          <w:divBdr>
            <w:top w:val="none" w:sz="0" w:space="0" w:color="auto"/>
            <w:left w:val="none" w:sz="0" w:space="0" w:color="auto"/>
            <w:bottom w:val="none" w:sz="0" w:space="0" w:color="auto"/>
            <w:right w:val="none" w:sz="0" w:space="0" w:color="auto"/>
          </w:divBdr>
        </w:div>
        <w:div w:id="674648922">
          <w:marLeft w:val="0"/>
          <w:marRight w:val="0"/>
          <w:marTop w:val="0"/>
          <w:marBottom w:val="0"/>
          <w:divBdr>
            <w:top w:val="none" w:sz="0" w:space="0" w:color="auto"/>
            <w:left w:val="none" w:sz="0" w:space="0" w:color="auto"/>
            <w:bottom w:val="none" w:sz="0" w:space="0" w:color="auto"/>
            <w:right w:val="none" w:sz="0" w:space="0" w:color="auto"/>
          </w:divBdr>
        </w:div>
        <w:div w:id="1170632518">
          <w:marLeft w:val="0"/>
          <w:marRight w:val="0"/>
          <w:marTop w:val="0"/>
          <w:marBottom w:val="0"/>
          <w:divBdr>
            <w:top w:val="none" w:sz="0" w:space="0" w:color="auto"/>
            <w:left w:val="none" w:sz="0" w:space="0" w:color="auto"/>
            <w:bottom w:val="none" w:sz="0" w:space="0" w:color="auto"/>
            <w:right w:val="none" w:sz="0" w:space="0" w:color="auto"/>
          </w:divBdr>
        </w:div>
        <w:div w:id="251935320">
          <w:marLeft w:val="0"/>
          <w:marRight w:val="0"/>
          <w:marTop w:val="0"/>
          <w:marBottom w:val="0"/>
          <w:divBdr>
            <w:top w:val="none" w:sz="0" w:space="0" w:color="auto"/>
            <w:left w:val="none" w:sz="0" w:space="0" w:color="auto"/>
            <w:bottom w:val="none" w:sz="0" w:space="0" w:color="auto"/>
            <w:right w:val="none" w:sz="0" w:space="0" w:color="auto"/>
          </w:divBdr>
        </w:div>
        <w:div w:id="177012824">
          <w:marLeft w:val="0"/>
          <w:marRight w:val="0"/>
          <w:marTop w:val="0"/>
          <w:marBottom w:val="0"/>
          <w:divBdr>
            <w:top w:val="none" w:sz="0" w:space="0" w:color="auto"/>
            <w:left w:val="none" w:sz="0" w:space="0" w:color="auto"/>
            <w:bottom w:val="none" w:sz="0" w:space="0" w:color="auto"/>
            <w:right w:val="none" w:sz="0" w:space="0" w:color="auto"/>
          </w:divBdr>
        </w:div>
        <w:div w:id="313723717">
          <w:marLeft w:val="0"/>
          <w:marRight w:val="0"/>
          <w:marTop w:val="0"/>
          <w:marBottom w:val="0"/>
          <w:divBdr>
            <w:top w:val="none" w:sz="0" w:space="0" w:color="auto"/>
            <w:left w:val="none" w:sz="0" w:space="0" w:color="auto"/>
            <w:bottom w:val="none" w:sz="0" w:space="0" w:color="auto"/>
            <w:right w:val="none" w:sz="0" w:space="0" w:color="auto"/>
          </w:divBdr>
        </w:div>
        <w:div w:id="527917281">
          <w:marLeft w:val="0"/>
          <w:marRight w:val="0"/>
          <w:marTop w:val="0"/>
          <w:marBottom w:val="0"/>
          <w:divBdr>
            <w:top w:val="none" w:sz="0" w:space="0" w:color="auto"/>
            <w:left w:val="none" w:sz="0" w:space="0" w:color="auto"/>
            <w:bottom w:val="none" w:sz="0" w:space="0" w:color="auto"/>
            <w:right w:val="none" w:sz="0" w:space="0" w:color="auto"/>
          </w:divBdr>
        </w:div>
        <w:div w:id="899707063">
          <w:marLeft w:val="0"/>
          <w:marRight w:val="0"/>
          <w:marTop w:val="0"/>
          <w:marBottom w:val="0"/>
          <w:divBdr>
            <w:top w:val="none" w:sz="0" w:space="0" w:color="auto"/>
            <w:left w:val="none" w:sz="0" w:space="0" w:color="auto"/>
            <w:bottom w:val="none" w:sz="0" w:space="0" w:color="auto"/>
            <w:right w:val="none" w:sz="0" w:space="0" w:color="auto"/>
          </w:divBdr>
        </w:div>
        <w:div w:id="1395741109">
          <w:marLeft w:val="0"/>
          <w:marRight w:val="0"/>
          <w:marTop w:val="0"/>
          <w:marBottom w:val="0"/>
          <w:divBdr>
            <w:top w:val="none" w:sz="0" w:space="0" w:color="auto"/>
            <w:left w:val="none" w:sz="0" w:space="0" w:color="auto"/>
            <w:bottom w:val="none" w:sz="0" w:space="0" w:color="auto"/>
            <w:right w:val="none" w:sz="0" w:space="0" w:color="auto"/>
          </w:divBdr>
        </w:div>
      </w:divsChild>
    </w:div>
    <w:div w:id="1307248392">
      <w:bodyDiv w:val="1"/>
      <w:marLeft w:val="0"/>
      <w:marRight w:val="0"/>
      <w:marTop w:val="0"/>
      <w:marBottom w:val="0"/>
      <w:divBdr>
        <w:top w:val="none" w:sz="0" w:space="0" w:color="auto"/>
        <w:left w:val="none" w:sz="0" w:space="0" w:color="auto"/>
        <w:bottom w:val="none" w:sz="0" w:space="0" w:color="auto"/>
        <w:right w:val="none" w:sz="0" w:space="0" w:color="auto"/>
      </w:divBdr>
    </w:div>
    <w:div w:id="1321032560">
      <w:bodyDiv w:val="1"/>
      <w:marLeft w:val="0"/>
      <w:marRight w:val="0"/>
      <w:marTop w:val="0"/>
      <w:marBottom w:val="0"/>
      <w:divBdr>
        <w:top w:val="none" w:sz="0" w:space="0" w:color="auto"/>
        <w:left w:val="none" w:sz="0" w:space="0" w:color="auto"/>
        <w:bottom w:val="none" w:sz="0" w:space="0" w:color="auto"/>
        <w:right w:val="none" w:sz="0" w:space="0" w:color="auto"/>
      </w:divBdr>
      <w:divsChild>
        <w:div w:id="1091586059">
          <w:marLeft w:val="0"/>
          <w:marRight w:val="0"/>
          <w:marTop w:val="0"/>
          <w:marBottom w:val="0"/>
          <w:divBdr>
            <w:top w:val="none" w:sz="0" w:space="0" w:color="auto"/>
            <w:left w:val="none" w:sz="0" w:space="0" w:color="auto"/>
            <w:bottom w:val="none" w:sz="0" w:space="0" w:color="auto"/>
            <w:right w:val="none" w:sz="0" w:space="0" w:color="auto"/>
          </w:divBdr>
        </w:div>
        <w:div w:id="831875475">
          <w:marLeft w:val="0"/>
          <w:marRight w:val="0"/>
          <w:marTop w:val="0"/>
          <w:marBottom w:val="0"/>
          <w:divBdr>
            <w:top w:val="none" w:sz="0" w:space="0" w:color="auto"/>
            <w:left w:val="none" w:sz="0" w:space="0" w:color="auto"/>
            <w:bottom w:val="none" w:sz="0" w:space="0" w:color="auto"/>
            <w:right w:val="none" w:sz="0" w:space="0" w:color="auto"/>
          </w:divBdr>
          <w:divsChild>
            <w:div w:id="1520120344">
              <w:marLeft w:val="0"/>
              <w:marRight w:val="0"/>
              <w:marTop w:val="0"/>
              <w:marBottom w:val="0"/>
              <w:divBdr>
                <w:top w:val="none" w:sz="0" w:space="0" w:color="auto"/>
                <w:left w:val="none" w:sz="0" w:space="0" w:color="auto"/>
                <w:bottom w:val="none" w:sz="0" w:space="0" w:color="auto"/>
                <w:right w:val="none" w:sz="0" w:space="0" w:color="auto"/>
              </w:divBdr>
            </w:div>
            <w:div w:id="1440685396">
              <w:marLeft w:val="0"/>
              <w:marRight w:val="0"/>
              <w:marTop w:val="0"/>
              <w:marBottom w:val="0"/>
              <w:divBdr>
                <w:top w:val="none" w:sz="0" w:space="0" w:color="auto"/>
                <w:left w:val="none" w:sz="0" w:space="0" w:color="auto"/>
                <w:bottom w:val="none" w:sz="0" w:space="0" w:color="auto"/>
                <w:right w:val="none" w:sz="0" w:space="0" w:color="auto"/>
              </w:divBdr>
            </w:div>
            <w:div w:id="1285765973">
              <w:marLeft w:val="0"/>
              <w:marRight w:val="0"/>
              <w:marTop w:val="0"/>
              <w:marBottom w:val="0"/>
              <w:divBdr>
                <w:top w:val="none" w:sz="0" w:space="0" w:color="auto"/>
                <w:left w:val="none" w:sz="0" w:space="0" w:color="auto"/>
                <w:bottom w:val="none" w:sz="0" w:space="0" w:color="auto"/>
                <w:right w:val="none" w:sz="0" w:space="0" w:color="auto"/>
              </w:divBdr>
            </w:div>
            <w:div w:id="755592247">
              <w:marLeft w:val="0"/>
              <w:marRight w:val="0"/>
              <w:marTop w:val="0"/>
              <w:marBottom w:val="0"/>
              <w:divBdr>
                <w:top w:val="none" w:sz="0" w:space="0" w:color="auto"/>
                <w:left w:val="none" w:sz="0" w:space="0" w:color="auto"/>
                <w:bottom w:val="none" w:sz="0" w:space="0" w:color="auto"/>
                <w:right w:val="none" w:sz="0" w:space="0" w:color="auto"/>
              </w:divBdr>
            </w:div>
            <w:div w:id="1933539061">
              <w:marLeft w:val="0"/>
              <w:marRight w:val="0"/>
              <w:marTop w:val="0"/>
              <w:marBottom w:val="0"/>
              <w:divBdr>
                <w:top w:val="none" w:sz="0" w:space="0" w:color="auto"/>
                <w:left w:val="none" w:sz="0" w:space="0" w:color="auto"/>
                <w:bottom w:val="none" w:sz="0" w:space="0" w:color="auto"/>
                <w:right w:val="none" w:sz="0" w:space="0" w:color="auto"/>
              </w:divBdr>
            </w:div>
            <w:div w:id="1775860084">
              <w:marLeft w:val="0"/>
              <w:marRight w:val="0"/>
              <w:marTop w:val="0"/>
              <w:marBottom w:val="0"/>
              <w:divBdr>
                <w:top w:val="none" w:sz="0" w:space="0" w:color="auto"/>
                <w:left w:val="none" w:sz="0" w:space="0" w:color="auto"/>
                <w:bottom w:val="none" w:sz="0" w:space="0" w:color="auto"/>
                <w:right w:val="none" w:sz="0" w:space="0" w:color="auto"/>
              </w:divBdr>
            </w:div>
            <w:div w:id="153379203">
              <w:marLeft w:val="0"/>
              <w:marRight w:val="0"/>
              <w:marTop w:val="0"/>
              <w:marBottom w:val="0"/>
              <w:divBdr>
                <w:top w:val="none" w:sz="0" w:space="0" w:color="auto"/>
                <w:left w:val="none" w:sz="0" w:space="0" w:color="auto"/>
                <w:bottom w:val="none" w:sz="0" w:space="0" w:color="auto"/>
                <w:right w:val="none" w:sz="0" w:space="0" w:color="auto"/>
              </w:divBdr>
            </w:div>
            <w:div w:id="829562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5912213">
      <w:bodyDiv w:val="1"/>
      <w:marLeft w:val="0"/>
      <w:marRight w:val="0"/>
      <w:marTop w:val="0"/>
      <w:marBottom w:val="0"/>
      <w:divBdr>
        <w:top w:val="none" w:sz="0" w:space="0" w:color="auto"/>
        <w:left w:val="none" w:sz="0" w:space="0" w:color="auto"/>
        <w:bottom w:val="none" w:sz="0" w:space="0" w:color="auto"/>
        <w:right w:val="none" w:sz="0" w:space="0" w:color="auto"/>
      </w:divBdr>
    </w:div>
    <w:div w:id="1347095318">
      <w:bodyDiv w:val="1"/>
      <w:marLeft w:val="0"/>
      <w:marRight w:val="0"/>
      <w:marTop w:val="0"/>
      <w:marBottom w:val="0"/>
      <w:divBdr>
        <w:top w:val="none" w:sz="0" w:space="0" w:color="auto"/>
        <w:left w:val="none" w:sz="0" w:space="0" w:color="auto"/>
        <w:bottom w:val="none" w:sz="0" w:space="0" w:color="auto"/>
        <w:right w:val="none" w:sz="0" w:space="0" w:color="auto"/>
      </w:divBdr>
    </w:div>
    <w:div w:id="1412198039">
      <w:bodyDiv w:val="1"/>
      <w:marLeft w:val="0"/>
      <w:marRight w:val="0"/>
      <w:marTop w:val="0"/>
      <w:marBottom w:val="0"/>
      <w:divBdr>
        <w:top w:val="none" w:sz="0" w:space="0" w:color="auto"/>
        <w:left w:val="none" w:sz="0" w:space="0" w:color="auto"/>
        <w:bottom w:val="none" w:sz="0" w:space="0" w:color="auto"/>
        <w:right w:val="none" w:sz="0" w:space="0" w:color="auto"/>
      </w:divBdr>
      <w:divsChild>
        <w:div w:id="747112367">
          <w:marLeft w:val="0"/>
          <w:marRight w:val="0"/>
          <w:marTop w:val="0"/>
          <w:marBottom w:val="0"/>
          <w:divBdr>
            <w:top w:val="none" w:sz="0" w:space="0" w:color="auto"/>
            <w:left w:val="none" w:sz="0" w:space="0" w:color="auto"/>
            <w:bottom w:val="none" w:sz="0" w:space="0" w:color="auto"/>
            <w:right w:val="none" w:sz="0" w:space="0" w:color="auto"/>
          </w:divBdr>
        </w:div>
      </w:divsChild>
    </w:div>
    <w:div w:id="1487211333">
      <w:bodyDiv w:val="1"/>
      <w:marLeft w:val="0"/>
      <w:marRight w:val="0"/>
      <w:marTop w:val="0"/>
      <w:marBottom w:val="0"/>
      <w:divBdr>
        <w:top w:val="none" w:sz="0" w:space="0" w:color="auto"/>
        <w:left w:val="none" w:sz="0" w:space="0" w:color="auto"/>
        <w:bottom w:val="none" w:sz="0" w:space="0" w:color="auto"/>
        <w:right w:val="none" w:sz="0" w:space="0" w:color="auto"/>
      </w:divBdr>
      <w:divsChild>
        <w:div w:id="926577584">
          <w:marLeft w:val="0"/>
          <w:marRight w:val="0"/>
          <w:marTop w:val="0"/>
          <w:marBottom w:val="0"/>
          <w:divBdr>
            <w:top w:val="none" w:sz="0" w:space="0" w:color="auto"/>
            <w:left w:val="none" w:sz="0" w:space="0" w:color="auto"/>
            <w:bottom w:val="none" w:sz="0" w:space="0" w:color="auto"/>
            <w:right w:val="none" w:sz="0" w:space="0" w:color="auto"/>
          </w:divBdr>
        </w:div>
        <w:div w:id="1199856541">
          <w:marLeft w:val="0"/>
          <w:marRight w:val="0"/>
          <w:marTop w:val="0"/>
          <w:marBottom w:val="0"/>
          <w:divBdr>
            <w:top w:val="none" w:sz="0" w:space="0" w:color="auto"/>
            <w:left w:val="none" w:sz="0" w:space="0" w:color="auto"/>
            <w:bottom w:val="none" w:sz="0" w:space="0" w:color="auto"/>
            <w:right w:val="none" w:sz="0" w:space="0" w:color="auto"/>
          </w:divBdr>
        </w:div>
        <w:div w:id="1021783303">
          <w:marLeft w:val="0"/>
          <w:marRight w:val="0"/>
          <w:marTop w:val="0"/>
          <w:marBottom w:val="0"/>
          <w:divBdr>
            <w:top w:val="none" w:sz="0" w:space="0" w:color="auto"/>
            <w:left w:val="none" w:sz="0" w:space="0" w:color="auto"/>
            <w:bottom w:val="none" w:sz="0" w:space="0" w:color="auto"/>
            <w:right w:val="none" w:sz="0" w:space="0" w:color="auto"/>
          </w:divBdr>
        </w:div>
        <w:div w:id="2014648608">
          <w:marLeft w:val="0"/>
          <w:marRight w:val="0"/>
          <w:marTop w:val="0"/>
          <w:marBottom w:val="0"/>
          <w:divBdr>
            <w:top w:val="none" w:sz="0" w:space="0" w:color="auto"/>
            <w:left w:val="none" w:sz="0" w:space="0" w:color="auto"/>
            <w:bottom w:val="none" w:sz="0" w:space="0" w:color="auto"/>
            <w:right w:val="none" w:sz="0" w:space="0" w:color="auto"/>
          </w:divBdr>
        </w:div>
        <w:div w:id="1533760504">
          <w:marLeft w:val="0"/>
          <w:marRight w:val="0"/>
          <w:marTop w:val="0"/>
          <w:marBottom w:val="0"/>
          <w:divBdr>
            <w:top w:val="none" w:sz="0" w:space="0" w:color="auto"/>
            <w:left w:val="none" w:sz="0" w:space="0" w:color="auto"/>
            <w:bottom w:val="none" w:sz="0" w:space="0" w:color="auto"/>
            <w:right w:val="none" w:sz="0" w:space="0" w:color="auto"/>
          </w:divBdr>
        </w:div>
        <w:div w:id="84811741">
          <w:marLeft w:val="0"/>
          <w:marRight w:val="0"/>
          <w:marTop w:val="0"/>
          <w:marBottom w:val="0"/>
          <w:divBdr>
            <w:top w:val="none" w:sz="0" w:space="0" w:color="auto"/>
            <w:left w:val="none" w:sz="0" w:space="0" w:color="auto"/>
            <w:bottom w:val="none" w:sz="0" w:space="0" w:color="auto"/>
            <w:right w:val="none" w:sz="0" w:space="0" w:color="auto"/>
          </w:divBdr>
        </w:div>
        <w:div w:id="622612187">
          <w:marLeft w:val="0"/>
          <w:marRight w:val="0"/>
          <w:marTop w:val="0"/>
          <w:marBottom w:val="0"/>
          <w:divBdr>
            <w:top w:val="none" w:sz="0" w:space="0" w:color="auto"/>
            <w:left w:val="none" w:sz="0" w:space="0" w:color="auto"/>
            <w:bottom w:val="none" w:sz="0" w:space="0" w:color="auto"/>
            <w:right w:val="none" w:sz="0" w:space="0" w:color="auto"/>
          </w:divBdr>
        </w:div>
        <w:div w:id="1108355216">
          <w:marLeft w:val="0"/>
          <w:marRight w:val="0"/>
          <w:marTop w:val="0"/>
          <w:marBottom w:val="0"/>
          <w:divBdr>
            <w:top w:val="none" w:sz="0" w:space="0" w:color="auto"/>
            <w:left w:val="none" w:sz="0" w:space="0" w:color="auto"/>
            <w:bottom w:val="none" w:sz="0" w:space="0" w:color="auto"/>
            <w:right w:val="none" w:sz="0" w:space="0" w:color="auto"/>
          </w:divBdr>
        </w:div>
        <w:div w:id="603660333">
          <w:marLeft w:val="0"/>
          <w:marRight w:val="0"/>
          <w:marTop w:val="0"/>
          <w:marBottom w:val="0"/>
          <w:divBdr>
            <w:top w:val="none" w:sz="0" w:space="0" w:color="auto"/>
            <w:left w:val="none" w:sz="0" w:space="0" w:color="auto"/>
            <w:bottom w:val="none" w:sz="0" w:space="0" w:color="auto"/>
            <w:right w:val="none" w:sz="0" w:space="0" w:color="auto"/>
          </w:divBdr>
        </w:div>
        <w:div w:id="2024243012">
          <w:marLeft w:val="0"/>
          <w:marRight w:val="0"/>
          <w:marTop w:val="0"/>
          <w:marBottom w:val="0"/>
          <w:divBdr>
            <w:top w:val="none" w:sz="0" w:space="0" w:color="auto"/>
            <w:left w:val="none" w:sz="0" w:space="0" w:color="auto"/>
            <w:bottom w:val="none" w:sz="0" w:space="0" w:color="auto"/>
            <w:right w:val="none" w:sz="0" w:space="0" w:color="auto"/>
          </w:divBdr>
        </w:div>
        <w:div w:id="344787107">
          <w:marLeft w:val="0"/>
          <w:marRight w:val="0"/>
          <w:marTop w:val="0"/>
          <w:marBottom w:val="0"/>
          <w:divBdr>
            <w:top w:val="none" w:sz="0" w:space="0" w:color="auto"/>
            <w:left w:val="none" w:sz="0" w:space="0" w:color="auto"/>
            <w:bottom w:val="none" w:sz="0" w:space="0" w:color="auto"/>
            <w:right w:val="none" w:sz="0" w:space="0" w:color="auto"/>
          </w:divBdr>
        </w:div>
        <w:div w:id="1910069853">
          <w:marLeft w:val="0"/>
          <w:marRight w:val="0"/>
          <w:marTop w:val="0"/>
          <w:marBottom w:val="0"/>
          <w:divBdr>
            <w:top w:val="none" w:sz="0" w:space="0" w:color="auto"/>
            <w:left w:val="none" w:sz="0" w:space="0" w:color="auto"/>
            <w:bottom w:val="none" w:sz="0" w:space="0" w:color="auto"/>
            <w:right w:val="none" w:sz="0" w:space="0" w:color="auto"/>
          </w:divBdr>
        </w:div>
        <w:div w:id="1125855334">
          <w:marLeft w:val="0"/>
          <w:marRight w:val="0"/>
          <w:marTop w:val="0"/>
          <w:marBottom w:val="0"/>
          <w:divBdr>
            <w:top w:val="none" w:sz="0" w:space="0" w:color="auto"/>
            <w:left w:val="none" w:sz="0" w:space="0" w:color="auto"/>
            <w:bottom w:val="none" w:sz="0" w:space="0" w:color="auto"/>
            <w:right w:val="none" w:sz="0" w:space="0" w:color="auto"/>
          </w:divBdr>
        </w:div>
        <w:div w:id="1740247866">
          <w:marLeft w:val="0"/>
          <w:marRight w:val="0"/>
          <w:marTop w:val="0"/>
          <w:marBottom w:val="0"/>
          <w:divBdr>
            <w:top w:val="none" w:sz="0" w:space="0" w:color="auto"/>
            <w:left w:val="none" w:sz="0" w:space="0" w:color="auto"/>
            <w:bottom w:val="none" w:sz="0" w:space="0" w:color="auto"/>
            <w:right w:val="none" w:sz="0" w:space="0" w:color="auto"/>
          </w:divBdr>
        </w:div>
        <w:div w:id="791898838">
          <w:marLeft w:val="0"/>
          <w:marRight w:val="0"/>
          <w:marTop w:val="0"/>
          <w:marBottom w:val="0"/>
          <w:divBdr>
            <w:top w:val="none" w:sz="0" w:space="0" w:color="auto"/>
            <w:left w:val="none" w:sz="0" w:space="0" w:color="auto"/>
            <w:bottom w:val="none" w:sz="0" w:space="0" w:color="auto"/>
            <w:right w:val="none" w:sz="0" w:space="0" w:color="auto"/>
          </w:divBdr>
        </w:div>
        <w:div w:id="2026862890">
          <w:marLeft w:val="0"/>
          <w:marRight w:val="0"/>
          <w:marTop w:val="0"/>
          <w:marBottom w:val="0"/>
          <w:divBdr>
            <w:top w:val="none" w:sz="0" w:space="0" w:color="auto"/>
            <w:left w:val="none" w:sz="0" w:space="0" w:color="auto"/>
            <w:bottom w:val="none" w:sz="0" w:space="0" w:color="auto"/>
            <w:right w:val="none" w:sz="0" w:space="0" w:color="auto"/>
          </w:divBdr>
        </w:div>
        <w:div w:id="1483617002">
          <w:marLeft w:val="0"/>
          <w:marRight w:val="0"/>
          <w:marTop w:val="0"/>
          <w:marBottom w:val="0"/>
          <w:divBdr>
            <w:top w:val="none" w:sz="0" w:space="0" w:color="auto"/>
            <w:left w:val="none" w:sz="0" w:space="0" w:color="auto"/>
            <w:bottom w:val="none" w:sz="0" w:space="0" w:color="auto"/>
            <w:right w:val="none" w:sz="0" w:space="0" w:color="auto"/>
          </w:divBdr>
        </w:div>
      </w:divsChild>
    </w:div>
    <w:div w:id="1564214457">
      <w:bodyDiv w:val="1"/>
      <w:marLeft w:val="0"/>
      <w:marRight w:val="0"/>
      <w:marTop w:val="0"/>
      <w:marBottom w:val="0"/>
      <w:divBdr>
        <w:top w:val="none" w:sz="0" w:space="0" w:color="auto"/>
        <w:left w:val="none" w:sz="0" w:space="0" w:color="auto"/>
        <w:bottom w:val="none" w:sz="0" w:space="0" w:color="auto"/>
        <w:right w:val="none" w:sz="0" w:space="0" w:color="auto"/>
      </w:divBdr>
    </w:div>
    <w:div w:id="1573663438">
      <w:bodyDiv w:val="1"/>
      <w:marLeft w:val="0"/>
      <w:marRight w:val="0"/>
      <w:marTop w:val="0"/>
      <w:marBottom w:val="0"/>
      <w:divBdr>
        <w:top w:val="none" w:sz="0" w:space="0" w:color="auto"/>
        <w:left w:val="none" w:sz="0" w:space="0" w:color="auto"/>
        <w:bottom w:val="none" w:sz="0" w:space="0" w:color="auto"/>
        <w:right w:val="none" w:sz="0" w:space="0" w:color="auto"/>
      </w:divBdr>
      <w:divsChild>
        <w:div w:id="1569456655">
          <w:marLeft w:val="0"/>
          <w:marRight w:val="0"/>
          <w:marTop w:val="0"/>
          <w:marBottom w:val="0"/>
          <w:divBdr>
            <w:top w:val="none" w:sz="0" w:space="0" w:color="auto"/>
            <w:left w:val="none" w:sz="0" w:space="0" w:color="auto"/>
            <w:bottom w:val="none" w:sz="0" w:space="0" w:color="auto"/>
            <w:right w:val="none" w:sz="0" w:space="0" w:color="auto"/>
          </w:divBdr>
        </w:div>
        <w:div w:id="14579533">
          <w:marLeft w:val="0"/>
          <w:marRight w:val="0"/>
          <w:marTop w:val="0"/>
          <w:marBottom w:val="0"/>
          <w:divBdr>
            <w:top w:val="none" w:sz="0" w:space="0" w:color="auto"/>
            <w:left w:val="none" w:sz="0" w:space="0" w:color="auto"/>
            <w:bottom w:val="none" w:sz="0" w:space="0" w:color="auto"/>
            <w:right w:val="none" w:sz="0" w:space="0" w:color="auto"/>
          </w:divBdr>
        </w:div>
        <w:div w:id="1709720599">
          <w:marLeft w:val="0"/>
          <w:marRight w:val="0"/>
          <w:marTop w:val="0"/>
          <w:marBottom w:val="0"/>
          <w:divBdr>
            <w:top w:val="none" w:sz="0" w:space="0" w:color="auto"/>
            <w:left w:val="none" w:sz="0" w:space="0" w:color="auto"/>
            <w:bottom w:val="none" w:sz="0" w:space="0" w:color="auto"/>
            <w:right w:val="none" w:sz="0" w:space="0" w:color="auto"/>
          </w:divBdr>
        </w:div>
        <w:div w:id="991763076">
          <w:marLeft w:val="0"/>
          <w:marRight w:val="0"/>
          <w:marTop w:val="0"/>
          <w:marBottom w:val="0"/>
          <w:divBdr>
            <w:top w:val="none" w:sz="0" w:space="0" w:color="auto"/>
            <w:left w:val="none" w:sz="0" w:space="0" w:color="auto"/>
            <w:bottom w:val="none" w:sz="0" w:space="0" w:color="auto"/>
            <w:right w:val="none" w:sz="0" w:space="0" w:color="auto"/>
          </w:divBdr>
        </w:div>
        <w:div w:id="975643329">
          <w:marLeft w:val="0"/>
          <w:marRight w:val="0"/>
          <w:marTop w:val="0"/>
          <w:marBottom w:val="0"/>
          <w:divBdr>
            <w:top w:val="none" w:sz="0" w:space="0" w:color="auto"/>
            <w:left w:val="none" w:sz="0" w:space="0" w:color="auto"/>
            <w:bottom w:val="none" w:sz="0" w:space="0" w:color="auto"/>
            <w:right w:val="none" w:sz="0" w:space="0" w:color="auto"/>
          </w:divBdr>
        </w:div>
        <w:div w:id="1727146604">
          <w:marLeft w:val="0"/>
          <w:marRight w:val="0"/>
          <w:marTop w:val="0"/>
          <w:marBottom w:val="0"/>
          <w:divBdr>
            <w:top w:val="none" w:sz="0" w:space="0" w:color="auto"/>
            <w:left w:val="none" w:sz="0" w:space="0" w:color="auto"/>
            <w:bottom w:val="none" w:sz="0" w:space="0" w:color="auto"/>
            <w:right w:val="none" w:sz="0" w:space="0" w:color="auto"/>
          </w:divBdr>
        </w:div>
        <w:div w:id="2031642560">
          <w:marLeft w:val="0"/>
          <w:marRight w:val="0"/>
          <w:marTop w:val="0"/>
          <w:marBottom w:val="0"/>
          <w:divBdr>
            <w:top w:val="none" w:sz="0" w:space="0" w:color="auto"/>
            <w:left w:val="none" w:sz="0" w:space="0" w:color="auto"/>
            <w:bottom w:val="none" w:sz="0" w:space="0" w:color="auto"/>
            <w:right w:val="none" w:sz="0" w:space="0" w:color="auto"/>
          </w:divBdr>
        </w:div>
      </w:divsChild>
    </w:div>
    <w:div w:id="1606310170">
      <w:bodyDiv w:val="1"/>
      <w:marLeft w:val="0"/>
      <w:marRight w:val="0"/>
      <w:marTop w:val="0"/>
      <w:marBottom w:val="0"/>
      <w:divBdr>
        <w:top w:val="none" w:sz="0" w:space="0" w:color="auto"/>
        <w:left w:val="none" w:sz="0" w:space="0" w:color="auto"/>
        <w:bottom w:val="none" w:sz="0" w:space="0" w:color="auto"/>
        <w:right w:val="none" w:sz="0" w:space="0" w:color="auto"/>
      </w:divBdr>
      <w:divsChild>
        <w:div w:id="177280355">
          <w:marLeft w:val="0"/>
          <w:marRight w:val="0"/>
          <w:marTop w:val="0"/>
          <w:marBottom w:val="0"/>
          <w:divBdr>
            <w:top w:val="none" w:sz="0" w:space="0" w:color="auto"/>
            <w:left w:val="none" w:sz="0" w:space="0" w:color="auto"/>
            <w:bottom w:val="none" w:sz="0" w:space="0" w:color="auto"/>
            <w:right w:val="none" w:sz="0" w:space="0" w:color="auto"/>
          </w:divBdr>
        </w:div>
        <w:div w:id="2117945283">
          <w:marLeft w:val="0"/>
          <w:marRight w:val="0"/>
          <w:marTop w:val="0"/>
          <w:marBottom w:val="0"/>
          <w:divBdr>
            <w:top w:val="none" w:sz="0" w:space="0" w:color="auto"/>
            <w:left w:val="none" w:sz="0" w:space="0" w:color="auto"/>
            <w:bottom w:val="none" w:sz="0" w:space="0" w:color="auto"/>
            <w:right w:val="none" w:sz="0" w:space="0" w:color="auto"/>
          </w:divBdr>
        </w:div>
        <w:div w:id="1000428831">
          <w:marLeft w:val="0"/>
          <w:marRight w:val="0"/>
          <w:marTop w:val="0"/>
          <w:marBottom w:val="0"/>
          <w:divBdr>
            <w:top w:val="none" w:sz="0" w:space="0" w:color="auto"/>
            <w:left w:val="none" w:sz="0" w:space="0" w:color="auto"/>
            <w:bottom w:val="none" w:sz="0" w:space="0" w:color="auto"/>
            <w:right w:val="none" w:sz="0" w:space="0" w:color="auto"/>
          </w:divBdr>
          <w:divsChild>
            <w:div w:id="742603511">
              <w:marLeft w:val="0"/>
              <w:marRight w:val="0"/>
              <w:marTop w:val="0"/>
              <w:marBottom w:val="0"/>
              <w:divBdr>
                <w:top w:val="none" w:sz="0" w:space="0" w:color="auto"/>
                <w:left w:val="none" w:sz="0" w:space="0" w:color="auto"/>
                <w:bottom w:val="none" w:sz="0" w:space="0" w:color="auto"/>
                <w:right w:val="none" w:sz="0" w:space="0" w:color="auto"/>
              </w:divBdr>
            </w:div>
            <w:div w:id="1174108114">
              <w:marLeft w:val="0"/>
              <w:marRight w:val="0"/>
              <w:marTop w:val="0"/>
              <w:marBottom w:val="0"/>
              <w:divBdr>
                <w:top w:val="none" w:sz="0" w:space="0" w:color="auto"/>
                <w:left w:val="none" w:sz="0" w:space="0" w:color="auto"/>
                <w:bottom w:val="none" w:sz="0" w:space="0" w:color="auto"/>
                <w:right w:val="none" w:sz="0" w:space="0" w:color="auto"/>
              </w:divBdr>
            </w:div>
            <w:div w:id="1874883834">
              <w:marLeft w:val="0"/>
              <w:marRight w:val="0"/>
              <w:marTop w:val="0"/>
              <w:marBottom w:val="0"/>
              <w:divBdr>
                <w:top w:val="none" w:sz="0" w:space="0" w:color="auto"/>
                <w:left w:val="none" w:sz="0" w:space="0" w:color="auto"/>
                <w:bottom w:val="none" w:sz="0" w:space="0" w:color="auto"/>
                <w:right w:val="none" w:sz="0" w:space="0" w:color="auto"/>
              </w:divBdr>
            </w:div>
            <w:div w:id="805510707">
              <w:marLeft w:val="0"/>
              <w:marRight w:val="0"/>
              <w:marTop w:val="0"/>
              <w:marBottom w:val="0"/>
              <w:divBdr>
                <w:top w:val="none" w:sz="0" w:space="0" w:color="auto"/>
                <w:left w:val="none" w:sz="0" w:space="0" w:color="auto"/>
                <w:bottom w:val="none" w:sz="0" w:space="0" w:color="auto"/>
                <w:right w:val="none" w:sz="0" w:space="0" w:color="auto"/>
              </w:divBdr>
            </w:div>
            <w:div w:id="384373085">
              <w:marLeft w:val="0"/>
              <w:marRight w:val="0"/>
              <w:marTop w:val="0"/>
              <w:marBottom w:val="0"/>
              <w:divBdr>
                <w:top w:val="none" w:sz="0" w:space="0" w:color="auto"/>
                <w:left w:val="none" w:sz="0" w:space="0" w:color="auto"/>
                <w:bottom w:val="none" w:sz="0" w:space="0" w:color="auto"/>
                <w:right w:val="none" w:sz="0" w:space="0" w:color="auto"/>
              </w:divBdr>
            </w:div>
            <w:div w:id="151651787">
              <w:marLeft w:val="0"/>
              <w:marRight w:val="0"/>
              <w:marTop w:val="0"/>
              <w:marBottom w:val="0"/>
              <w:divBdr>
                <w:top w:val="none" w:sz="0" w:space="0" w:color="auto"/>
                <w:left w:val="none" w:sz="0" w:space="0" w:color="auto"/>
                <w:bottom w:val="none" w:sz="0" w:space="0" w:color="auto"/>
                <w:right w:val="none" w:sz="0" w:space="0" w:color="auto"/>
              </w:divBdr>
            </w:div>
            <w:div w:id="1902472620">
              <w:marLeft w:val="0"/>
              <w:marRight w:val="0"/>
              <w:marTop w:val="0"/>
              <w:marBottom w:val="0"/>
              <w:divBdr>
                <w:top w:val="none" w:sz="0" w:space="0" w:color="auto"/>
                <w:left w:val="none" w:sz="0" w:space="0" w:color="auto"/>
                <w:bottom w:val="none" w:sz="0" w:space="0" w:color="auto"/>
                <w:right w:val="none" w:sz="0" w:space="0" w:color="auto"/>
              </w:divBdr>
            </w:div>
            <w:div w:id="120802956">
              <w:marLeft w:val="0"/>
              <w:marRight w:val="0"/>
              <w:marTop w:val="0"/>
              <w:marBottom w:val="0"/>
              <w:divBdr>
                <w:top w:val="none" w:sz="0" w:space="0" w:color="auto"/>
                <w:left w:val="none" w:sz="0" w:space="0" w:color="auto"/>
                <w:bottom w:val="none" w:sz="0" w:space="0" w:color="auto"/>
                <w:right w:val="none" w:sz="0" w:space="0" w:color="auto"/>
              </w:divBdr>
            </w:div>
            <w:div w:id="1820268487">
              <w:marLeft w:val="0"/>
              <w:marRight w:val="0"/>
              <w:marTop w:val="0"/>
              <w:marBottom w:val="0"/>
              <w:divBdr>
                <w:top w:val="none" w:sz="0" w:space="0" w:color="auto"/>
                <w:left w:val="none" w:sz="0" w:space="0" w:color="auto"/>
                <w:bottom w:val="none" w:sz="0" w:space="0" w:color="auto"/>
                <w:right w:val="none" w:sz="0" w:space="0" w:color="auto"/>
              </w:divBdr>
            </w:div>
            <w:div w:id="758479854">
              <w:marLeft w:val="0"/>
              <w:marRight w:val="0"/>
              <w:marTop w:val="0"/>
              <w:marBottom w:val="0"/>
              <w:divBdr>
                <w:top w:val="none" w:sz="0" w:space="0" w:color="auto"/>
                <w:left w:val="none" w:sz="0" w:space="0" w:color="auto"/>
                <w:bottom w:val="none" w:sz="0" w:space="0" w:color="auto"/>
                <w:right w:val="none" w:sz="0" w:space="0" w:color="auto"/>
              </w:divBdr>
            </w:div>
            <w:div w:id="1957833021">
              <w:marLeft w:val="0"/>
              <w:marRight w:val="0"/>
              <w:marTop w:val="0"/>
              <w:marBottom w:val="0"/>
              <w:divBdr>
                <w:top w:val="none" w:sz="0" w:space="0" w:color="auto"/>
                <w:left w:val="none" w:sz="0" w:space="0" w:color="auto"/>
                <w:bottom w:val="none" w:sz="0" w:space="0" w:color="auto"/>
                <w:right w:val="none" w:sz="0" w:space="0" w:color="auto"/>
              </w:divBdr>
            </w:div>
            <w:div w:id="1263220689">
              <w:marLeft w:val="0"/>
              <w:marRight w:val="0"/>
              <w:marTop w:val="0"/>
              <w:marBottom w:val="0"/>
              <w:divBdr>
                <w:top w:val="none" w:sz="0" w:space="0" w:color="auto"/>
                <w:left w:val="none" w:sz="0" w:space="0" w:color="auto"/>
                <w:bottom w:val="none" w:sz="0" w:space="0" w:color="auto"/>
                <w:right w:val="none" w:sz="0" w:space="0" w:color="auto"/>
              </w:divBdr>
            </w:div>
            <w:div w:id="1354695529">
              <w:marLeft w:val="0"/>
              <w:marRight w:val="0"/>
              <w:marTop w:val="0"/>
              <w:marBottom w:val="0"/>
              <w:divBdr>
                <w:top w:val="none" w:sz="0" w:space="0" w:color="auto"/>
                <w:left w:val="none" w:sz="0" w:space="0" w:color="auto"/>
                <w:bottom w:val="none" w:sz="0" w:space="0" w:color="auto"/>
                <w:right w:val="none" w:sz="0" w:space="0" w:color="auto"/>
              </w:divBdr>
            </w:div>
            <w:div w:id="645403850">
              <w:marLeft w:val="0"/>
              <w:marRight w:val="0"/>
              <w:marTop w:val="0"/>
              <w:marBottom w:val="0"/>
              <w:divBdr>
                <w:top w:val="none" w:sz="0" w:space="0" w:color="auto"/>
                <w:left w:val="none" w:sz="0" w:space="0" w:color="auto"/>
                <w:bottom w:val="none" w:sz="0" w:space="0" w:color="auto"/>
                <w:right w:val="none" w:sz="0" w:space="0" w:color="auto"/>
              </w:divBdr>
            </w:div>
            <w:div w:id="421217776">
              <w:marLeft w:val="0"/>
              <w:marRight w:val="0"/>
              <w:marTop w:val="0"/>
              <w:marBottom w:val="0"/>
              <w:divBdr>
                <w:top w:val="none" w:sz="0" w:space="0" w:color="auto"/>
                <w:left w:val="none" w:sz="0" w:space="0" w:color="auto"/>
                <w:bottom w:val="none" w:sz="0" w:space="0" w:color="auto"/>
                <w:right w:val="none" w:sz="0" w:space="0" w:color="auto"/>
              </w:divBdr>
            </w:div>
            <w:div w:id="1150748229">
              <w:marLeft w:val="0"/>
              <w:marRight w:val="0"/>
              <w:marTop w:val="0"/>
              <w:marBottom w:val="0"/>
              <w:divBdr>
                <w:top w:val="none" w:sz="0" w:space="0" w:color="auto"/>
                <w:left w:val="none" w:sz="0" w:space="0" w:color="auto"/>
                <w:bottom w:val="none" w:sz="0" w:space="0" w:color="auto"/>
                <w:right w:val="none" w:sz="0" w:space="0" w:color="auto"/>
              </w:divBdr>
            </w:div>
            <w:div w:id="320619163">
              <w:marLeft w:val="0"/>
              <w:marRight w:val="0"/>
              <w:marTop w:val="0"/>
              <w:marBottom w:val="0"/>
              <w:divBdr>
                <w:top w:val="none" w:sz="0" w:space="0" w:color="auto"/>
                <w:left w:val="none" w:sz="0" w:space="0" w:color="auto"/>
                <w:bottom w:val="none" w:sz="0" w:space="0" w:color="auto"/>
                <w:right w:val="none" w:sz="0" w:space="0" w:color="auto"/>
              </w:divBdr>
            </w:div>
            <w:div w:id="1109473937">
              <w:marLeft w:val="0"/>
              <w:marRight w:val="0"/>
              <w:marTop w:val="0"/>
              <w:marBottom w:val="0"/>
              <w:divBdr>
                <w:top w:val="none" w:sz="0" w:space="0" w:color="auto"/>
                <w:left w:val="none" w:sz="0" w:space="0" w:color="auto"/>
                <w:bottom w:val="none" w:sz="0" w:space="0" w:color="auto"/>
                <w:right w:val="none" w:sz="0" w:space="0" w:color="auto"/>
              </w:divBdr>
            </w:div>
            <w:div w:id="182791490">
              <w:marLeft w:val="0"/>
              <w:marRight w:val="0"/>
              <w:marTop w:val="0"/>
              <w:marBottom w:val="0"/>
              <w:divBdr>
                <w:top w:val="none" w:sz="0" w:space="0" w:color="auto"/>
                <w:left w:val="none" w:sz="0" w:space="0" w:color="auto"/>
                <w:bottom w:val="none" w:sz="0" w:space="0" w:color="auto"/>
                <w:right w:val="none" w:sz="0" w:space="0" w:color="auto"/>
              </w:divBdr>
            </w:div>
            <w:div w:id="2001688156">
              <w:marLeft w:val="0"/>
              <w:marRight w:val="0"/>
              <w:marTop w:val="0"/>
              <w:marBottom w:val="0"/>
              <w:divBdr>
                <w:top w:val="none" w:sz="0" w:space="0" w:color="auto"/>
                <w:left w:val="none" w:sz="0" w:space="0" w:color="auto"/>
                <w:bottom w:val="none" w:sz="0" w:space="0" w:color="auto"/>
                <w:right w:val="none" w:sz="0" w:space="0" w:color="auto"/>
              </w:divBdr>
            </w:div>
          </w:divsChild>
        </w:div>
        <w:div w:id="804355360">
          <w:marLeft w:val="0"/>
          <w:marRight w:val="0"/>
          <w:marTop w:val="0"/>
          <w:marBottom w:val="0"/>
          <w:divBdr>
            <w:top w:val="none" w:sz="0" w:space="0" w:color="auto"/>
            <w:left w:val="none" w:sz="0" w:space="0" w:color="auto"/>
            <w:bottom w:val="none" w:sz="0" w:space="0" w:color="auto"/>
            <w:right w:val="none" w:sz="0" w:space="0" w:color="auto"/>
          </w:divBdr>
          <w:divsChild>
            <w:div w:id="1876459316">
              <w:marLeft w:val="0"/>
              <w:marRight w:val="0"/>
              <w:marTop w:val="0"/>
              <w:marBottom w:val="0"/>
              <w:divBdr>
                <w:top w:val="none" w:sz="0" w:space="0" w:color="auto"/>
                <w:left w:val="none" w:sz="0" w:space="0" w:color="auto"/>
                <w:bottom w:val="none" w:sz="0" w:space="0" w:color="auto"/>
                <w:right w:val="none" w:sz="0" w:space="0" w:color="auto"/>
              </w:divBdr>
            </w:div>
            <w:div w:id="1339188193">
              <w:marLeft w:val="0"/>
              <w:marRight w:val="0"/>
              <w:marTop w:val="0"/>
              <w:marBottom w:val="0"/>
              <w:divBdr>
                <w:top w:val="none" w:sz="0" w:space="0" w:color="auto"/>
                <w:left w:val="none" w:sz="0" w:space="0" w:color="auto"/>
                <w:bottom w:val="none" w:sz="0" w:space="0" w:color="auto"/>
                <w:right w:val="none" w:sz="0" w:space="0" w:color="auto"/>
              </w:divBdr>
            </w:div>
            <w:div w:id="1440375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7706127">
      <w:bodyDiv w:val="1"/>
      <w:marLeft w:val="0"/>
      <w:marRight w:val="0"/>
      <w:marTop w:val="0"/>
      <w:marBottom w:val="0"/>
      <w:divBdr>
        <w:top w:val="none" w:sz="0" w:space="0" w:color="auto"/>
        <w:left w:val="none" w:sz="0" w:space="0" w:color="auto"/>
        <w:bottom w:val="none" w:sz="0" w:space="0" w:color="auto"/>
        <w:right w:val="none" w:sz="0" w:space="0" w:color="auto"/>
      </w:divBdr>
      <w:divsChild>
        <w:div w:id="303201284">
          <w:marLeft w:val="0"/>
          <w:marRight w:val="0"/>
          <w:marTop w:val="0"/>
          <w:marBottom w:val="0"/>
          <w:divBdr>
            <w:top w:val="none" w:sz="0" w:space="0" w:color="auto"/>
            <w:left w:val="none" w:sz="0" w:space="0" w:color="auto"/>
            <w:bottom w:val="none" w:sz="0" w:space="0" w:color="auto"/>
            <w:right w:val="none" w:sz="0" w:space="0" w:color="auto"/>
          </w:divBdr>
        </w:div>
      </w:divsChild>
    </w:div>
    <w:div w:id="1687291937">
      <w:bodyDiv w:val="1"/>
      <w:marLeft w:val="0"/>
      <w:marRight w:val="0"/>
      <w:marTop w:val="0"/>
      <w:marBottom w:val="0"/>
      <w:divBdr>
        <w:top w:val="none" w:sz="0" w:space="0" w:color="auto"/>
        <w:left w:val="none" w:sz="0" w:space="0" w:color="auto"/>
        <w:bottom w:val="none" w:sz="0" w:space="0" w:color="auto"/>
        <w:right w:val="none" w:sz="0" w:space="0" w:color="auto"/>
      </w:divBdr>
      <w:divsChild>
        <w:div w:id="718012476">
          <w:marLeft w:val="0"/>
          <w:marRight w:val="0"/>
          <w:marTop w:val="0"/>
          <w:marBottom w:val="0"/>
          <w:divBdr>
            <w:top w:val="none" w:sz="0" w:space="0" w:color="auto"/>
            <w:left w:val="none" w:sz="0" w:space="0" w:color="auto"/>
            <w:bottom w:val="none" w:sz="0" w:space="0" w:color="auto"/>
            <w:right w:val="none" w:sz="0" w:space="0" w:color="auto"/>
          </w:divBdr>
        </w:div>
        <w:div w:id="245695188">
          <w:marLeft w:val="0"/>
          <w:marRight w:val="0"/>
          <w:marTop w:val="0"/>
          <w:marBottom w:val="0"/>
          <w:divBdr>
            <w:top w:val="none" w:sz="0" w:space="0" w:color="auto"/>
            <w:left w:val="none" w:sz="0" w:space="0" w:color="auto"/>
            <w:bottom w:val="none" w:sz="0" w:space="0" w:color="auto"/>
            <w:right w:val="none" w:sz="0" w:space="0" w:color="auto"/>
          </w:divBdr>
        </w:div>
        <w:div w:id="334499378">
          <w:marLeft w:val="0"/>
          <w:marRight w:val="0"/>
          <w:marTop w:val="0"/>
          <w:marBottom w:val="0"/>
          <w:divBdr>
            <w:top w:val="none" w:sz="0" w:space="0" w:color="auto"/>
            <w:left w:val="none" w:sz="0" w:space="0" w:color="auto"/>
            <w:bottom w:val="none" w:sz="0" w:space="0" w:color="auto"/>
            <w:right w:val="none" w:sz="0" w:space="0" w:color="auto"/>
          </w:divBdr>
        </w:div>
        <w:div w:id="655646126">
          <w:marLeft w:val="0"/>
          <w:marRight w:val="0"/>
          <w:marTop w:val="0"/>
          <w:marBottom w:val="0"/>
          <w:divBdr>
            <w:top w:val="none" w:sz="0" w:space="0" w:color="auto"/>
            <w:left w:val="none" w:sz="0" w:space="0" w:color="auto"/>
            <w:bottom w:val="none" w:sz="0" w:space="0" w:color="auto"/>
            <w:right w:val="none" w:sz="0" w:space="0" w:color="auto"/>
          </w:divBdr>
        </w:div>
        <w:div w:id="124469879">
          <w:marLeft w:val="0"/>
          <w:marRight w:val="0"/>
          <w:marTop w:val="0"/>
          <w:marBottom w:val="0"/>
          <w:divBdr>
            <w:top w:val="none" w:sz="0" w:space="0" w:color="auto"/>
            <w:left w:val="none" w:sz="0" w:space="0" w:color="auto"/>
            <w:bottom w:val="none" w:sz="0" w:space="0" w:color="auto"/>
            <w:right w:val="none" w:sz="0" w:space="0" w:color="auto"/>
          </w:divBdr>
        </w:div>
        <w:div w:id="2035301962">
          <w:marLeft w:val="0"/>
          <w:marRight w:val="0"/>
          <w:marTop w:val="0"/>
          <w:marBottom w:val="0"/>
          <w:divBdr>
            <w:top w:val="none" w:sz="0" w:space="0" w:color="auto"/>
            <w:left w:val="none" w:sz="0" w:space="0" w:color="auto"/>
            <w:bottom w:val="none" w:sz="0" w:space="0" w:color="auto"/>
            <w:right w:val="none" w:sz="0" w:space="0" w:color="auto"/>
          </w:divBdr>
        </w:div>
        <w:div w:id="871109255">
          <w:marLeft w:val="0"/>
          <w:marRight w:val="0"/>
          <w:marTop w:val="0"/>
          <w:marBottom w:val="0"/>
          <w:divBdr>
            <w:top w:val="none" w:sz="0" w:space="0" w:color="auto"/>
            <w:left w:val="none" w:sz="0" w:space="0" w:color="auto"/>
            <w:bottom w:val="none" w:sz="0" w:space="0" w:color="auto"/>
            <w:right w:val="none" w:sz="0" w:space="0" w:color="auto"/>
          </w:divBdr>
        </w:div>
      </w:divsChild>
    </w:div>
    <w:div w:id="1703018889">
      <w:bodyDiv w:val="1"/>
      <w:marLeft w:val="0"/>
      <w:marRight w:val="0"/>
      <w:marTop w:val="0"/>
      <w:marBottom w:val="0"/>
      <w:divBdr>
        <w:top w:val="none" w:sz="0" w:space="0" w:color="auto"/>
        <w:left w:val="none" w:sz="0" w:space="0" w:color="auto"/>
        <w:bottom w:val="none" w:sz="0" w:space="0" w:color="auto"/>
        <w:right w:val="none" w:sz="0" w:space="0" w:color="auto"/>
      </w:divBdr>
      <w:divsChild>
        <w:div w:id="1987467288">
          <w:marLeft w:val="0"/>
          <w:marRight w:val="0"/>
          <w:marTop w:val="0"/>
          <w:marBottom w:val="0"/>
          <w:divBdr>
            <w:top w:val="none" w:sz="0" w:space="0" w:color="auto"/>
            <w:left w:val="none" w:sz="0" w:space="0" w:color="auto"/>
            <w:bottom w:val="none" w:sz="0" w:space="0" w:color="auto"/>
            <w:right w:val="none" w:sz="0" w:space="0" w:color="auto"/>
          </w:divBdr>
        </w:div>
        <w:div w:id="617030158">
          <w:marLeft w:val="0"/>
          <w:marRight w:val="0"/>
          <w:marTop w:val="0"/>
          <w:marBottom w:val="0"/>
          <w:divBdr>
            <w:top w:val="none" w:sz="0" w:space="0" w:color="auto"/>
            <w:left w:val="none" w:sz="0" w:space="0" w:color="auto"/>
            <w:bottom w:val="none" w:sz="0" w:space="0" w:color="auto"/>
            <w:right w:val="none" w:sz="0" w:space="0" w:color="auto"/>
          </w:divBdr>
        </w:div>
        <w:div w:id="348339334">
          <w:marLeft w:val="0"/>
          <w:marRight w:val="0"/>
          <w:marTop w:val="0"/>
          <w:marBottom w:val="0"/>
          <w:divBdr>
            <w:top w:val="none" w:sz="0" w:space="0" w:color="auto"/>
            <w:left w:val="none" w:sz="0" w:space="0" w:color="auto"/>
            <w:bottom w:val="none" w:sz="0" w:space="0" w:color="auto"/>
            <w:right w:val="none" w:sz="0" w:space="0" w:color="auto"/>
          </w:divBdr>
        </w:div>
        <w:div w:id="1206790109">
          <w:marLeft w:val="0"/>
          <w:marRight w:val="0"/>
          <w:marTop w:val="0"/>
          <w:marBottom w:val="0"/>
          <w:divBdr>
            <w:top w:val="none" w:sz="0" w:space="0" w:color="auto"/>
            <w:left w:val="none" w:sz="0" w:space="0" w:color="auto"/>
            <w:bottom w:val="none" w:sz="0" w:space="0" w:color="auto"/>
            <w:right w:val="none" w:sz="0" w:space="0" w:color="auto"/>
          </w:divBdr>
        </w:div>
        <w:div w:id="790176128">
          <w:marLeft w:val="0"/>
          <w:marRight w:val="0"/>
          <w:marTop w:val="0"/>
          <w:marBottom w:val="0"/>
          <w:divBdr>
            <w:top w:val="none" w:sz="0" w:space="0" w:color="auto"/>
            <w:left w:val="none" w:sz="0" w:space="0" w:color="auto"/>
            <w:bottom w:val="none" w:sz="0" w:space="0" w:color="auto"/>
            <w:right w:val="none" w:sz="0" w:space="0" w:color="auto"/>
          </w:divBdr>
        </w:div>
        <w:div w:id="1686713450">
          <w:marLeft w:val="0"/>
          <w:marRight w:val="0"/>
          <w:marTop w:val="0"/>
          <w:marBottom w:val="0"/>
          <w:divBdr>
            <w:top w:val="none" w:sz="0" w:space="0" w:color="auto"/>
            <w:left w:val="none" w:sz="0" w:space="0" w:color="auto"/>
            <w:bottom w:val="none" w:sz="0" w:space="0" w:color="auto"/>
            <w:right w:val="none" w:sz="0" w:space="0" w:color="auto"/>
          </w:divBdr>
        </w:div>
        <w:div w:id="212542850">
          <w:marLeft w:val="0"/>
          <w:marRight w:val="0"/>
          <w:marTop w:val="0"/>
          <w:marBottom w:val="0"/>
          <w:divBdr>
            <w:top w:val="none" w:sz="0" w:space="0" w:color="auto"/>
            <w:left w:val="none" w:sz="0" w:space="0" w:color="auto"/>
            <w:bottom w:val="none" w:sz="0" w:space="0" w:color="auto"/>
            <w:right w:val="none" w:sz="0" w:space="0" w:color="auto"/>
          </w:divBdr>
        </w:div>
        <w:div w:id="684483105">
          <w:marLeft w:val="0"/>
          <w:marRight w:val="0"/>
          <w:marTop w:val="0"/>
          <w:marBottom w:val="0"/>
          <w:divBdr>
            <w:top w:val="none" w:sz="0" w:space="0" w:color="auto"/>
            <w:left w:val="none" w:sz="0" w:space="0" w:color="auto"/>
            <w:bottom w:val="none" w:sz="0" w:space="0" w:color="auto"/>
            <w:right w:val="none" w:sz="0" w:space="0" w:color="auto"/>
          </w:divBdr>
        </w:div>
        <w:div w:id="690835699">
          <w:marLeft w:val="0"/>
          <w:marRight w:val="0"/>
          <w:marTop w:val="0"/>
          <w:marBottom w:val="0"/>
          <w:divBdr>
            <w:top w:val="none" w:sz="0" w:space="0" w:color="auto"/>
            <w:left w:val="none" w:sz="0" w:space="0" w:color="auto"/>
            <w:bottom w:val="none" w:sz="0" w:space="0" w:color="auto"/>
            <w:right w:val="none" w:sz="0" w:space="0" w:color="auto"/>
          </w:divBdr>
        </w:div>
        <w:div w:id="620916002">
          <w:marLeft w:val="0"/>
          <w:marRight w:val="0"/>
          <w:marTop w:val="0"/>
          <w:marBottom w:val="0"/>
          <w:divBdr>
            <w:top w:val="none" w:sz="0" w:space="0" w:color="auto"/>
            <w:left w:val="none" w:sz="0" w:space="0" w:color="auto"/>
            <w:bottom w:val="none" w:sz="0" w:space="0" w:color="auto"/>
            <w:right w:val="none" w:sz="0" w:space="0" w:color="auto"/>
          </w:divBdr>
        </w:div>
        <w:div w:id="1985160846">
          <w:marLeft w:val="0"/>
          <w:marRight w:val="0"/>
          <w:marTop w:val="0"/>
          <w:marBottom w:val="0"/>
          <w:divBdr>
            <w:top w:val="none" w:sz="0" w:space="0" w:color="auto"/>
            <w:left w:val="none" w:sz="0" w:space="0" w:color="auto"/>
            <w:bottom w:val="none" w:sz="0" w:space="0" w:color="auto"/>
            <w:right w:val="none" w:sz="0" w:space="0" w:color="auto"/>
          </w:divBdr>
        </w:div>
        <w:div w:id="831726535">
          <w:marLeft w:val="0"/>
          <w:marRight w:val="0"/>
          <w:marTop w:val="0"/>
          <w:marBottom w:val="0"/>
          <w:divBdr>
            <w:top w:val="none" w:sz="0" w:space="0" w:color="auto"/>
            <w:left w:val="none" w:sz="0" w:space="0" w:color="auto"/>
            <w:bottom w:val="none" w:sz="0" w:space="0" w:color="auto"/>
            <w:right w:val="none" w:sz="0" w:space="0" w:color="auto"/>
          </w:divBdr>
        </w:div>
        <w:div w:id="970669133">
          <w:marLeft w:val="0"/>
          <w:marRight w:val="0"/>
          <w:marTop w:val="0"/>
          <w:marBottom w:val="0"/>
          <w:divBdr>
            <w:top w:val="none" w:sz="0" w:space="0" w:color="auto"/>
            <w:left w:val="none" w:sz="0" w:space="0" w:color="auto"/>
            <w:bottom w:val="none" w:sz="0" w:space="0" w:color="auto"/>
            <w:right w:val="none" w:sz="0" w:space="0" w:color="auto"/>
          </w:divBdr>
        </w:div>
        <w:div w:id="157039810">
          <w:marLeft w:val="0"/>
          <w:marRight w:val="0"/>
          <w:marTop w:val="0"/>
          <w:marBottom w:val="0"/>
          <w:divBdr>
            <w:top w:val="none" w:sz="0" w:space="0" w:color="auto"/>
            <w:left w:val="none" w:sz="0" w:space="0" w:color="auto"/>
            <w:bottom w:val="none" w:sz="0" w:space="0" w:color="auto"/>
            <w:right w:val="none" w:sz="0" w:space="0" w:color="auto"/>
          </w:divBdr>
        </w:div>
        <w:div w:id="2128043178">
          <w:marLeft w:val="0"/>
          <w:marRight w:val="0"/>
          <w:marTop w:val="0"/>
          <w:marBottom w:val="0"/>
          <w:divBdr>
            <w:top w:val="none" w:sz="0" w:space="0" w:color="auto"/>
            <w:left w:val="none" w:sz="0" w:space="0" w:color="auto"/>
            <w:bottom w:val="none" w:sz="0" w:space="0" w:color="auto"/>
            <w:right w:val="none" w:sz="0" w:space="0" w:color="auto"/>
          </w:divBdr>
        </w:div>
        <w:div w:id="2142992671">
          <w:marLeft w:val="0"/>
          <w:marRight w:val="0"/>
          <w:marTop w:val="0"/>
          <w:marBottom w:val="0"/>
          <w:divBdr>
            <w:top w:val="none" w:sz="0" w:space="0" w:color="auto"/>
            <w:left w:val="none" w:sz="0" w:space="0" w:color="auto"/>
            <w:bottom w:val="none" w:sz="0" w:space="0" w:color="auto"/>
            <w:right w:val="none" w:sz="0" w:space="0" w:color="auto"/>
          </w:divBdr>
        </w:div>
        <w:div w:id="262959526">
          <w:marLeft w:val="0"/>
          <w:marRight w:val="0"/>
          <w:marTop w:val="0"/>
          <w:marBottom w:val="0"/>
          <w:divBdr>
            <w:top w:val="none" w:sz="0" w:space="0" w:color="auto"/>
            <w:left w:val="none" w:sz="0" w:space="0" w:color="auto"/>
            <w:bottom w:val="none" w:sz="0" w:space="0" w:color="auto"/>
            <w:right w:val="none" w:sz="0" w:space="0" w:color="auto"/>
          </w:divBdr>
        </w:div>
        <w:div w:id="887373990">
          <w:marLeft w:val="0"/>
          <w:marRight w:val="0"/>
          <w:marTop w:val="0"/>
          <w:marBottom w:val="0"/>
          <w:divBdr>
            <w:top w:val="none" w:sz="0" w:space="0" w:color="auto"/>
            <w:left w:val="none" w:sz="0" w:space="0" w:color="auto"/>
            <w:bottom w:val="none" w:sz="0" w:space="0" w:color="auto"/>
            <w:right w:val="none" w:sz="0" w:space="0" w:color="auto"/>
          </w:divBdr>
        </w:div>
        <w:div w:id="1893926404">
          <w:marLeft w:val="0"/>
          <w:marRight w:val="0"/>
          <w:marTop w:val="0"/>
          <w:marBottom w:val="0"/>
          <w:divBdr>
            <w:top w:val="none" w:sz="0" w:space="0" w:color="auto"/>
            <w:left w:val="none" w:sz="0" w:space="0" w:color="auto"/>
            <w:bottom w:val="none" w:sz="0" w:space="0" w:color="auto"/>
            <w:right w:val="none" w:sz="0" w:space="0" w:color="auto"/>
          </w:divBdr>
        </w:div>
        <w:div w:id="1974943494">
          <w:marLeft w:val="0"/>
          <w:marRight w:val="0"/>
          <w:marTop w:val="0"/>
          <w:marBottom w:val="0"/>
          <w:divBdr>
            <w:top w:val="none" w:sz="0" w:space="0" w:color="auto"/>
            <w:left w:val="none" w:sz="0" w:space="0" w:color="auto"/>
            <w:bottom w:val="none" w:sz="0" w:space="0" w:color="auto"/>
            <w:right w:val="none" w:sz="0" w:space="0" w:color="auto"/>
          </w:divBdr>
        </w:div>
      </w:divsChild>
    </w:div>
    <w:div w:id="1747265094">
      <w:bodyDiv w:val="1"/>
      <w:marLeft w:val="0"/>
      <w:marRight w:val="0"/>
      <w:marTop w:val="0"/>
      <w:marBottom w:val="0"/>
      <w:divBdr>
        <w:top w:val="none" w:sz="0" w:space="0" w:color="auto"/>
        <w:left w:val="none" w:sz="0" w:space="0" w:color="auto"/>
        <w:bottom w:val="none" w:sz="0" w:space="0" w:color="auto"/>
        <w:right w:val="none" w:sz="0" w:space="0" w:color="auto"/>
      </w:divBdr>
      <w:divsChild>
        <w:div w:id="697508350">
          <w:marLeft w:val="0"/>
          <w:marRight w:val="0"/>
          <w:marTop w:val="0"/>
          <w:marBottom w:val="0"/>
          <w:divBdr>
            <w:top w:val="none" w:sz="0" w:space="0" w:color="auto"/>
            <w:left w:val="none" w:sz="0" w:space="0" w:color="auto"/>
            <w:bottom w:val="none" w:sz="0" w:space="0" w:color="auto"/>
            <w:right w:val="none" w:sz="0" w:space="0" w:color="auto"/>
          </w:divBdr>
          <w:divsChild>
            <w:div w:id="1677146623">
              <w:marLeft w:val="0"/>
              <w:marRight w:val="0"/>
              <w:marTop w:val="0"/>
              <w:marBottom w:val="0"/>
              <w:divBdr>
                <w:top w:val="none" w:sz="0" w:space="0" w:color="auto"/>
                <w:left w:val="none" w:sz="0" w:space="0" w:color="auto"/>
                <w:bottom w:val="none" w:sz="0" w:space="0" w:color="auto"/>
                <w:right w:val="none" w:sz="0" w:space="0" w:color="auto"/>
              </w:divBdr>
            </w:div>
            <w:div w:id="191234736">
              <w:marLeft w:val="0"/>
              <w:marRight w:val="0"/>
              <w:marTop w:val="0"/>
              <w:marBottom w:val="0"/>
              <w:divBdr>
                <w:top w:val="none" w:sz="0" w:space="0" w:color="auto"/>
                <w:left w:val="none" w:sz="0" w:space="0" w:color="auto"/>
                <w:bottom w:val="none" w:sz="0" w:space="0" w:color="auto"/>
                <w:right w:val="none" w:sz="0" w:space="0" w:color="auto"/>
              </w:divBdr>
            </w:div>
            <w:div w:id="819230345">
              <w:marLeft w:val="0"/>
              <w:marRight w:val="0"/>
              <w:marTop w:val="0"/>
              <w:marBottom w:val="0"/>
              <w:divBdr>
                <w:top w:val="none" w:sz="0" w:space="0" w:color="auto"/>
                <w:left w:val="none" w:sz="0" w:space="0" w:color="auto"/>
                <w:bottom w:val="none" w:sz="0" w:space="0" w:color="auto"/>
                <w:right w:val="none" w:sz="0" w:space="0" w:color="auto"/>
              </w:divBdr>
            </w:div>
            <w:div w:id="56978468">
              <w:marLeft w:val="0"/>
              <w:marRight w:val="0"/>
              <w:marTop w:val="0"/>
              <w:marBottom w:val="0"/>
              <w:divBdr>
                <w:top w:val="none" w:sz="0" w:space="0" w:color="auto"/>
                <w:left w:val="none" w:sz="0" w:space="0" w:color="auto"/>
                <w:bottom w:val="none" w:sz="0" w:space="0" w:color="auto"/>
                <w:right w:val="none" w:sz="0" w:space="0" w:color="auto"/>
              </w:divBdr>
            </w:div>
            <w:div w:id="2091613824">
              <w:marLeft w:val="0"/>
              <w:marRight w:val="0"/>
              <w:marTop w:val="0"/>
              <w:marBottom w:val="0"/>
              <w:divBdr>
                <w:top w:val="none" w:sz="0" w:space="0" w:color="auto"/>
                <w:left w:val="none" w:sz="0" w:space="0" w:color="auto"/>
                <w:bottom w:val="none" w:sz="0" w:space="0" w:color="auto"/>
                <w:right w:val="none" w:sz="0" w:space="0" w:color="auto"/>
              </w:divBdr>
            </w:div>
            <w:div w:id="285621473">
              <w:marLeft w:val="0"/>
              <w:marRight w:val="0"/>
              <w:marTop w:val="0"/>
              <w:marBottom w:val="0"/>
              <w:divBdr>
                <w:top w:val="none" w:sz="0" w:space="0" w:color="auto"/>
                <w:left w:val="none" w:sz="0" w:space="0" w:color="auto"/>
                <w:bottom w:val="none" w:sz="0" w:space="0" w:color="auto"/>
                <w:right w:val="none" w:sz="0" w:space="0" w:color="auto"/>
              </w:divBdr>
            </w:div>
            <w:div w:id="179702180">
              <w:marLeft w:val="0"/>
              <w:marRight w:val="0"/>
              <w:marTop w:val="0"/>
              <w:marBottom w:val="0"/>
              <w:divBdr>
                <w:top w:val="none" w:sz="0" w:space="0" w:color="auto"/>
                <w:left w:val="none" w:sz="0" w:space="0" w:color="auto"/>
                <w:bottom w:val="none" w:sz="0" w:space="0" w:color="auto"/>
                <w:right w:val="none" w:sz="0" w:space="0" w:color="auto"/>
              </w:divBdr>
            </w:div>
            <w:div w:id="1871260030">
              <w:marLeft w:val="0"/>
              <w:marRight w:val="0"/>
              <w:marTop w:val="0"/>
              <w:marBottom w:val="0"/>
              <w:divBdr>
                <w:top w:val="none" w:sz="0" w:space="0" w:color="auto"/>
                <w:left w:val="none" w:sz="0" w:space="0" w:color="auto"/>
                <w:bottom w:val="none" w:sz="0" w:space="0" w:color="auto"/>
                <w:right w:val="none" w:sz="0" w:space="0" w:color="auto"/>
              </w:divBdr>
            </w:div>
            <w:div w:id="1252356332">
              <w:marLeft w:val="0"/>
              <w:marRight w:val="0"/>
              <w:marTop w:val="0"/>
              <w:marBottom w:val="0"/>
              <w:divBdr>
                <w:top w:val="none" w:sz="0" w:space="0" w:color="auto"/>
                <w:left w:val="none" w:sz="0" w:space="0" w:color="auto"/>
                <w:bottom w:val="none" w:sz="0" w:space="0" w:color="auto"/>
                <w:right w:val="none" w:sz="0" w:space="0" w:color="auto"/>
              </w:divBdr>
            </w:div>
          </w:divsChild>
        </w:div>
        <w:div w:id="1288128002">
          <w:marLeft w:val="0"/>
          <w:marRight w:val="0"/>
          <w:marTop w:val="0"/>
          <w:marBottom w:val="0"/>
          <w:divBdr>
            <w:top w:val="none" w:sz="0" w:space="0" w:color="auto"/>
            <w:left w:val="none" w:sz="0" w:space="0" w:color="auto"/>
            <w:bottom w:val="none" w:sz="0" w:space="0" w:color="auto"/>
            <w:right w:val="none" w:sz="0" w:space="0" w:color="auto"/>
          </w:divBdr>
          <w:divsChild>
            <w:div w:id="366444284">
              <w:marLeft w:val="0"/>
              <w:marRight w:val="0"/>
              <w:marTop w:val="0"/>
              <w:marBottom w:val="0"/>
              <w:divBdr>
                <w:top w:val="none" w:sz="0" w:space="0" w:color="auto"/>
                <w:left w:val="none" w:sz="0" w:space="0" w:color="auto"/>
                <w:bottom w:val="none" w:sz="0" w:space="0" w:color="auto"/>
                <w:right w:val="none" w:sz="0" w:space="0" w:color="auto"/>
              </w:divBdr>
            </w:div>
            <w:div w:id="878198811">
              <w:marLeft w:val="0"/>
              <w:marRight w:val="0"/>
              <w:marTop w:val="0"/>
              <w:marBottom w:val="0"/>
              <w:divBdr>
                <w:top w:val="none" w:sz="0" w:space="0" w:color="auto"/>
                <w:left w:val="none" w:sz="0" w:space="0" w:color="auto"/>
                <w:bottom w:val="none" w:sz="0" w:space="0" w:color="auto"/>
                <w:right w:val="none" w:sz="0" w:space="0" w:color="auto"/>
              </w:divBdr>
            </w:div>
            <w:div w:id="61562965">
              <w:marLeft w:val="0"/>
              <w:marRight w:val="0"/>
              <w:marTop w:val="0"/>
              <w:marBottom w:val="0"/>
              <w:divBdr>
                <w:top w:val="none" w:sz="0" w:space="0" w:color="auto"/>
                <w:left w:val="none" w:sz="0" w:space="0" w:color="auto"/>
                <w:bottom w:val="none" w:sz="0" w:space="0" w:color="auto"/>
                <w:right w:val="none" w:sz="0" w:space="0" w:color="auto"/>
              </w:divBdr>
            </w:div>
            <w:div w:id="1473324878">
              <w:marLeft w:val="0"/>
              <w:marRight w:val="0"/>
              <w:marTop w:val="0"/>
              <w:marBottom w:val="0"/>
              <w:divBdr>
                <w:top w:val="none" w:sz="0" w:space="0" w:color="auto"/>
                <w:left w:val="none" w:sz="0" w:space="0" w:color="auto"/>
                <w:bottom w:val="none" w:sz="0" w:space="0" w:color="auto"/>
                <w:right w:val="none" w:sz="0" w:space="0" w:color="auto"/>
              </w:divBdr>
            </w:div>
            <w:div w:id="202719210">
              <w:marLeft w:val="0"/>
              <w:marRight w:val="0"/>
              <w:marTop w:val="0"/>
              <w:marBottom w:val="0"/>
              <w:divBdr>
                <w:top w:val="none" w:sz="0" w:space="0" w:color="auto"/>
                <w:left w:val="none" w:sz="0" w:space="0" w:color="auto"/>
                <w:bottom w:val="none" w:sz="0" w:space="0" w:color="auto"/>
                <w:right w:val="none" w:sz="0" w:space="0" w:color="auto"/>
              </w:divBdr>
            </w:div>
            <w:div w:id="1956328623">
              <w:marLeft w:val="0"/>
              <w:marRight w:val="0"/>
              <w:marTop w:val="0"/>
              <w:marBottom w:val="0"/>
              <w:divBdr>
                <w:top w:val="none" w:sz="0" w:space="0" w:color="auto"/>
                <w:left w:val="none" w:sz="0" w:space="0" w:color="auto"/>
                <w:bottom w:val="none" w:sz="0" w:space="0" w:color="auto"/>
                <w:right w:val="none" w:sz="0" w:space="0" w:color="auto"/>
              </w:divBdr>
            </w:div>
            <w:div w:id="1817263117">
              <w:marLeft w:val="0"/>
              <w:marRight w:val="0"/>
              <w:marTop w:val="0"/>
              <w:marBottom w:val="0"/>
              <w:divBdr>
                <w:top w:val="none" w:sz="0" w:space="0" w:color="auto"/>
                <w:left w:val="none" w:sz="0" w:space="0" w:color="auto"/>
                <w:bottom w:val="none" w:sz="0" w:space="0" w:color="auto"/>
                <w:right w:val="none" w:sz="0" w:space="0" w:color="auto"/>
              </w:divBdr>
            </w:div>
            <w:div w:id="1171291423">
              <w:marLeft w:val="0"/>
              <w:marRight w:val="0"/>
              <w:marTop w:val="0"/>
              <w:marBottom w:val="0"/>
              <w:divBdr>
                <w:top w:val="none" w:sz="0" w:space="0" w:color="auto"/>
                <w:left w:val="none" w:sz="0" w:space="0" w:color="auto"/>
                <w:bottom w:val="none" w:sz="0" w:space="0" w:color="auto"/>
                <w:right w:val="none" w:sz="0" w:space="0" w:color="auto"/>
              </w:divBdr>
            </w:div>
            <w:div w:id="700471165">
              <w:marLeft w:val="0"/>
              <w:marRight w:val="0"/>
              <w:marTop w:val="0"/>
              <w:marBottom w:val="0"/>
              <w:divBdr>
                <w:top w:val="none" w:sz="0" w:space="0" w:color="auto"/>
                <w:left w:val="none" w:sz="0" w:space="0" w:color="auto"/>
                <w:bottom w:val="none" w:sz="0" w:space="0" w:color="auto"/>
                <w:right w:val="none" w:sz="0" w:space="0" w:color="auto"/>
              </w:divBdr>
            </w:div>
            <w:div w:id="1738085501">
              <w:marLeft w:val="0"/>
              <w:marRight w:val="0"/>
              <w:marTop w:val="0"/>
              <w:marBottom w:val="0"/>
              <w:divBdr>
                <w:top w:val="none" w:sz="0" w:space="0" w:color="auto"/>
                <w:left w:val="none" w:sz="0" w:space="0" w:color="auto"/>
                <w:bottom w:val="none" w:sz="0" w:space="0" w:color="auto"/>
                <w:right w:val="none" w:sz="0" w:space="0" w:color="auto"/>
              </w:divBdr>
            </w:div>
            <w:div w:id="1267540917">
              <w:marLeft w:val="0"/>
              <w:marRight w:val="0"/>
              <w:marTop w:val="0"/>
              <w:marBottom w:val="0"/>
              <w:divBdr>
                <w:top w:val="none" w:sz="0" w:space="0" w:color="auto"/>
                <w:left w:val="none" w:sz="0" w:space="0" w:color="auto"/>
                <w:bottom w:val="none" w:sz="0" w:space="0" w:color="auto"/>
                <w:right w:val="none" w:sz="0" w:space="0" w:color="auto"/>
              </w:divBdr>
            </w:div>
            <w:div w:id="864100254">
              <w:marLeft w:val="0"/>
              <w:marRight w:val="0"/>
              <w:marTop w:val="0"/>
              <w:marBottom w:val="0"/>
              <w:divBdr>
                <w:top w:val="none" w:sz="0" w:space="0" w:color="auto"/>
                <w:left w:val="none" w:sz="0" w:space="0" w:color="auto"/>
                <w:bottom w:val="none" w:sz="0" w:space="0" w:color="auto"/>
                <w:right w:val="none" w:sz="0" w:space="0" w:color="auto"/>
              </w:divBdr>
            </w:div>
            <w:div w:id="587271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8400813">
      <w:bodyDiv w:val="1"/>
      <w:marLeft w:val="0"/>
      <w:marRight w:val="0"/>
      <w:marTop w:val="0"/>
      <w:marBottom w:val="0"/>
      <w:divBdr>
        <w:top w:val="none" w:sz="0" w:space="0" w:color="auto"/>
        <w:left w:val="none" w:sz="0" w:space="0" w:color="auto"/>
        <w:bottom w:val="none" w:sz="0" w:space="0" w:color="auto"/>
        <w:right w:val="none" w:sz="0" w:space="0" w:color="auto"/>
      </w:divBdr>
      <w:divsChild>
        <w:div w:id="2117407910">
          <w:marLeft w:val="0"/>
          <w:marRight w:val="0"/>
          <w:marTop w:val="0"/>
          <w:marBottom w:val="0"/>
          <w:divBdr>
            <w:top w:val="none" w:sz="0" w:space="0" w:color="auto"/>
            <w:left w:val="none" w:sz="0" w:space="0" w:color="auto"/>
            <w:bottom w:val="none" w:sz="0" w:space="0" w:color="auto"/>
            <w:right w:val="none" w:sz="0" w:space="0" w:color="auto"/>
          </w:divBdr>
        </w:div>
        <w:div w:id="510028060">
          <w:marLeft w:val="0"/>
          <w:marRight w:val="0"/>
          <w:marTop w:val="0"/>
          <w:marBottom w:val="0"/>
          <w:divBdr>
            <w:top w:val="none" w:sz="0" w:space="0" w:color="auto"/>
            <w:left w:val="none" w:sz="0" w:space="0" w:color="auto"/>
            <w:bottom w:val="none" w:sz="0" w:space="0" w:color="auto"/>
            <w:right w:val="none" w:sz="0" w:space="0" w:color="auto"/>
          </w:divBdr>
          <w:divsChild>
            <w:div w:id="244151521">
              <w:marLeft w:val="0"/>
              <w:marRight w:val="0"/>
              <w:marTop w:val="0"/>
              <w:marBottom w:val="0"/>
              <w:divBdr>
                <w:top w:val="none" w:sz="0" w:space="0" w:color="auto"/>
                <w:left w:val="none" w:sz="0" w:space="0" w:color="auto"/>
                <w:bottom w:val="none" w:sz="0" w:space="0" w:color="auto"/>
                <w:right w:val="none" w:sz="0" w:space="0" w:color="auto"/>
              </w:divBdr>
            </w:div>
            <w:div w:id="993680396">
              <w:marLeft w:val="0"/>
              <w:marRight w:val="0"/>
              <w:marTop w:val="0"/>
              <w:marBottom w:val="0"/>
              <w:divBdr>
                <w:top w:val="none" w:sz="0" w:space="0" w:color="auto"/>
                <w:left w:val="none" w:sz="0" w:space="0" w:color="auto"/>
                <w:bottom w:val="none" w:sz="0" w:space="0" w:color="auto"/>
                <w:right w:val="none" w:sz="0" w:space="0" w:color="auto"/>
              </w:divBdr>
            </w:div>
            <w:div w:id="877740283">
              <w:marLeft w:val="0"/>
              <w:marRight w:val="0"/>
              <w:marTop w:val="0"/>
              <w:marBottom w:val="0"/>
              <w:divBdr>
                <w:top w:val="none" w:sz="0" w:space="0" w:color="auto"/>
                <w:left w:val="none" w:sz="0" w:space="0" w:color="auto"/>
                <w:bottom w:val="none" w:sz="0" w:space="0" w:color="auto"/>
                <w:right w:val="none" w:sz="0" w:space="0" w:color="auto"/>
              </w:divBdr>
            </w:div>
            <w:div w:id="1377504938">
              <w:marLeft w:val="0"/>
              <w:marRight w:val="0"/>
              <w:marTop w:val="0"/>
              <w:marBottom w:val="0"/>
              <w:divBdr>
                <w:top w:val="none" w:sz="0" w:space="0" w:color="auto"/>
                <w:left w:val="none" w:sz="0" w:space="0" w:color="auto"/>
                <w:bottom w:val="none" w:sz="0" w:space="0" w:color="auto"/>
                <w:right w:val="none" w:sz="0" w:space="0" w:color="auto"/>
              </w:divBdr>
            </w:div>
            <w:div w:id="1131948010">
              <w:marLeft w:val="0"/>
              <w:marRight w:val="0"/>
              <w:marTop w:val="0"/>
              <w:marBottom w:val="0"/>
              <w:divBdr>
                <w:top w:val="none" w:sz="0" w:space="0" w:color="auto"/>
                <w:left w:val="none" w:sz="0" w:space="0" w:color="auto"/>
                <w:bottom w:val="none" w:sz="0" w:space="0" w:color="auto"/>
                <w:right w:val="none" w:sz="0" w:space="0" w:color="auto"/>
              </w:divBdr>
            </w:div>
            <w:div w:id="921336285">
              <w:marLeft w:val="0"/>
              <w:marRight w:val="0"/>
              <w:marTop w:val="0"/>
              <w:marBottom w:val="0"/>
              <w:divBdr>
                <w:top w:val="none" w:sz="0" w:space="0" w:color="auto"/>
                <w:left w:val="none" w:sz="0" w:space="0" w:color="auto"/>
                <w:bottom w:val="none" w:sz="0" w:space="0" w:color="auto"/>
                <w:right w:val="none" w:sz="0" w:space="0" w:color="auto"/>
              </w:divBdr>
            </w:div>
            <w:div w:id="914431637">
              <w:marLeft w:val="0"/>
              <w:marRight w:val="0"/>
              <w:marTop w:val="0"/>
              <w:marBottom w:val="0"/>
              <w:divBdr>
                <w:top w:val="none" w:sz="0" w:space="0" w:color="auto"/>
                <w:left w:val="none" w:sz="0" w:space="0" w:color="auto"/>
                <w:bottom w:val="none" w:sz="0" w:space="0" w:color="auto"/>
                <w:right w:val="none" w:sz="0" w:space="0" w:color="auto"/>
              </w:divBdr>
            </w:div>
            <w:div w:id="1549099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9487179">
      <w:bodyDiv w:val="1"/>
      <w:marLeft w:val="0"/>
      <w:marRight w:val="0"/>
      <w:marTop w:val="0"/>
      <w:marBottom w:val="0"/>
      <w:divBdr>
        <w:top w:val="none" w:sz="0" w:space="0" w:color="auto"/>
        <w:left w:val="none" w:sz="0" w:space="0" w:color="auto"/>
        <w:bottom w:val="none" w:sz="0" w:space="0" w:color="auto"/>
        <w:right w:val="none" w:sz="0" w:space="0" w:color="auto"/>
      </w:divBdr>
      <w:divsChild>
        <w:div w:id="749499676">
          <w:marLeft w:val="0"/>
          <w:marRight w:val="0"/>
          <w:marTop w:val="0"/>
          <w:marBottom w:val="0"/>
          <w:divBdr>
            <w:top w:val="none" w:sz="0" w:space="0" w:color="auto"/>
            <w:left w:val="none" w:sz="0" w:space="0" w:color="auto"/>
            <w:bottom w:val="none" w:sz="0" w:space="0" w:color="auto"/>
            <w:right w:val="none" w:sz="0" w:space="0" w:color="auto"/>
          </w:divBdr>
        </w:div>
        <w:div w:id="1303542383">
          <w:marLeft w:val="0"/>
          <w:marRight w:val="0"/>
          <w:marTop w:val="0"/>
          <w:marBottom w:val="0"/>
          <w:divBdr>
            <w:top w:val="none" w:sz="0" w:space="0" w:color="auto"/>
            <w:left w:val="none" w:sz="0" w:space="0" w:color="auto"/>
            <w:bottom w:val="none" w:sz="0" w:space="0" w:color="auto"/>
            <w:right w:val="none" w:sz="0" w:space="0" w:color="auto"/>
          </w:divBdr>
        </w:div>
        <w:div w:id="837382029">
          <w:marLeft w:val="0"/>
          <w:marRight w:val="0"/>
          <w:marTop w:val="0"/>
          <w:marBottom w:val="0"/>
          <w:divBdr>
            <w:top w:val="none" w:sz="0" w:space="0" w:color="auto"/>
            <w:left w:val="none" w:sz="0" w:space="0" w:color="auto"/>
            <w:bottom w:val="none" w:sz="0" w:space="0" w:color="auto"/>
            <w:right w:val="none" w:sz="0" w:space="0" w:color="auto"/>
          </w:divBdr>
        </w:div>
        <w:div w:id="843739970">
          <w:marLeft w:val="0"/>
          <w:marRight w:val="0"/>
          <w:marTop w:val="0"/>
          <w:marBottom w:val="0"/>
          <w:divBdr>
            <w:top w:val="none" w:sz="0" w:space="0" w:color="auto"/>
            <w:left w:val="none" w:sz="0" w:space="0" w:color="auto"/>
            <w:bottom w:val="none" w:sz="0" w:space="0" w:color="auto"/>
            <w:right w:val="none" w:sz="0" w:space="0" w:color="auto"/>
          </w:divBdr>
        </w:div>
        <w:div w:id="805044439">
          <w:marLeft w:val="0"/>
          <w:marRight w:val="0"/>
          <w:marTop w:val="0"/>
          <w:marBottom w:val="0"/>
          <w:divBdr>
            <w:top w:val="none" w:sz="0" w:space="0" w:color="auto"/>
            <w:left w:val="none" w:sz="0" w:space="0" w:color="auto"/>
            <w:bottom w:val="none" w:sz="0" w:space="0" w:color="auto"/>
            <w:right w:val="none" w:sz="0" w:space="0" w:color="auto"/>
          </w:divBdr>
        </w:div>
        <w:div w:id="1306549541">
          <w:marLeft w:val="0"/>
          <w:marRight w:val="0"/>
          <w:marTop w:val="0"/>
          <w:marBottom w:val="0"/>
          <w:divBdr>
            <w:top w:val="none" w:sz="0" w:space="0" w:color="auto"/>
            <w:left w:val="none" w:sz="0" w:space="0" w:color="auto"/>
            <w:bottom w:val="none" w:sz="0" w:space="0" w:color="auto"/>
            <w:right w:val="none" w:sz="0" w:space="0" w:color="auto"/>
          </w:divBdr>
        </w:div>
        <w:div w:id="908418726">
          <w:marLeft w:val="0"/>
          <w:marRight w:val="0"/>
          <w:marTop w:val="0"/>
          <w:marBottom w:val="0"/>
          <w:divBdr>
            <w:top w:val="none" w:sz="0" w:space="0" w:color="auto"/>
            <w:left w:val="none" w:sz="0" w:space="0" w:color="auto"/>
            <w:bottom w:val="none" w:sz="0" w:space="0" w:color="auto"/>
            <w:right w:val="none" w:sz="0" w:space="0" w:color="auto"/>
          </w:divBdr>
        </w:div>
        <w:div w:id="907300224">
          <w:marLeft w:val="0"/>
          <w:marRight w:val="0"/>
          <w:marTop w:val="0"/>
          <w:marBottom w:val="0"/>
          <w:divBdr>
            <w:top w:val="none" w:sz="0" w:space="0" w:color="auto"/>
            <w:left w:val="none" w:sz="0" w:space="0" w:color="auto"/>
            <w:bottom w:val="none" w:sz="0" w:space="0" w:color="auto"/>
            <w:right w:val="none" w:sz="0" w:space="0" w:color="auto"/>
          </w:divBdr>
        </w:div>
        <w:div w:id="2125030803">
          <w:marLeft w:val="0"/>
          <w:marRight w:val="0"/>
          <w:marTop w:val="0"/>
          <w:marBottom w:val="0"/>
          <w:divBdr>
            <w:top w:val="none" w:sz="0" w:space="0" w:color="auto"/>
            <w:left w:val="none" w:sz="0" w:space="0" w:color="auto"/>
            <w:bottom w:val="none" w:sz="0" w:space="0" w:color="auto"/>
            <w:right w:val="none" w:sz="0" w:space="0" w:color="auto"/>
          </w:divBdr>
        </w:div>
      </w:divsChild>
    </w:div>
    <w:div w:id="1956985820">
      <w:bodyDiv w:val="1"/>
      <w:marLeft w:val="0"/>
      <w:marRight w:val="0"/>
      <w:marTop w:val="0"/>
      <w:marBottom w:val="0"/>
      <w:divBdr>
        <w:top w:val="none" w:sz="0" w:space="0" w:color="auto"/>
        <w:left w:val="none" w:sz="0" w:space="0" w:color="auto"/>
        <w:bottom w:val="none" w:sz="0" w:space="0" w:color="auto"/>
        <w:right w:val="none" w:sz="0" w:space="0" w:color="auto"/>
      </w:divBdr>
    </w:div>
    <w:div w:id="1961914144">
      <w:bodyDiv w:val="1"/>
      <w:marLeft w:val="0"/>
      <w:marRight w:val="0"/>
      <w:marTop w:val="0"/>
      <w:marBottom w:val="0"/>
      <w:divBdr>
        <w:top w:val="none" w:sz="0" w:space="0" w:color="auto"/>
        <w:left w:val="none" w:sz="0" w:space="0" w:color="auto"/>
        <w:bottom w:val="none" w:sz="0" w:space="0" w:color="auto"/>
        <w:right w:val="none" w:sz="0" w:space="0" w:color="auto"/>
      </w:divBdr>
      <w:divsChild>
        <w:div w:id="997878737">
          <w:marLeft w:val="0"/>
          <w:marRight w:val="0"/>
          <w:marTop w:val="0"/>
          <w:marBottom w:val="0"/>
          <w:divBdr>
            <w:top w:val="none" w:sz="0" w:space="0" w:color="auto"/>
            <w:left w:val="none" w:sz="0" w:space="0" w:color="auto"/>
            <w:bottom w:val="none" w:sz="0" w:space="0" w:color="auto"/>
            <w:right w:val="none" w:sz="0" w:space="0" w:color="auto"/>
          </w:divBdr>
        </w:div>
        <w:div w:id="1645350243">
          <w:marLeft w:val="0"/>
          <w:marRight w:val="0"/>
          <w:marTop w:val="0"/>
          <w:marBottom w:val="0"/>
          <w:divBdr>
            <w:top w:val="none" w:sz="0" w:space="0" w:color="auto"/>
            <w:left w:val="none" w:sz="0" w:space="0" w:color="auto"/>
            <w:bottom w:val="none" w:sz="0" w:space="0" w:color="auto"/>
            <w:right w:val="none" w:sz="0" w:space="0" w:color="auto"/>
          </w:divBdr>
        </w:div>
        <w:div w:id="581573974">
          <w:marLeft w:val="0"/>
          <w:marRight w:val="0"/>
          <w:marTop w:val="0"/>
          <w:marBottom w:val="0"/>
          <w:divBdr>
            <w:top w:val="none" w:sz="0" w:space="0" w:color="auto"/>
            <w:left w:val="none" w:sz="0" w:space="0" w:color="auto"/>
            <w:bottom w:val="none" w:sz="0" w:space="0" w:color="auto"/>
            <w:right w:val="none" w:sz="0" w:space="0" w:color="auto"/>
          </w:divBdr>
        </w:div>
        <w:div w:id="1927297770">
          <w:marLeft w:val="0"/>
          <w:marRight w:val="0"/>
          <w:marTop w:val="0"/>
          <w:marBottom w:val="0"/>
          <w:divBdr>
            <w:top w:val="none" w:sz="0" w:space="0" w:color="auto"/>
            <w:left w:val="none" w:sz="0" w:space="0" w:color="auto"/>
            <w:bottom w:val="none" w:sz="0" w:space="0" w:color="auto"/>
            <w:right w:val="none" w:sz="0" w:space="0" w:color="auto"/>
          </w:divBdr>
        </w:div>
        <w:div w:id="1120731741">
          <w:marLeft w:val="0"/>
          <w:marRight w:val="0"/>
          <w:marTop w:val="0"/>
          <w:marBottom w:val="0"/>
          <w:divBdr>
            <w:top w:val="none" w:sz="0" w:space="0" w:color="auto"/>
            <w:left w:val="none" w:sz="0" w:space="0" w:color="auto"/>
            <w:bottom w:val="none" w:sz="0" w:space="0" w:color="auto"/>
            <w:right w:val="none" w:sz="0" w:space="0" w:color="auto"/>
          </w:divBdr>
        </w:div>
        <w:div w:id="1075857824">
          <w:marLeft w:val="0"/>
          <w:marRight w:val="0"/>
          <w:marTop w:val="0"/>
          <w:marBottom w:val="0"/>
          <w:divBdr>
            <w:top w:val="none" w:sz="0" w:space="0" w:color="auto"/>
            <w:left w:val="none" w:sz="0" w:space="0" w:color="auto"/>
            <w:bottom w:val="none" w:sz="0" w:space="0" w:color="auto"/>
            <w:right w:val="none" w:sz="0" w:space="0" w:color="auto"/>
          </w:divBdr>
        </w:div>
        <w:div w:id="560217478">
          <w:marLeft w:val="0"/>
          <w:marRight w:val="0"/>
          <w:marTop w:val="0"/>
          <w:marBottom w:val="0"/>
          <w:divBdr>
            <w:top w:val="none" w:sz="0" w:space="0" w:color="auto"/>
            <w:left w:val="none" w:sz="0" w:space="0" w:color="auto"/>
            <w:bottom w:val="none" w:sz="0" w:space="0" w:color="auto"/>
            <w:right w:val="none" w:sz="0" w:space="0" w:color="auto"/>
          </w:divBdr>
        </w:div>
        <w:div w:id="2080326300">
          <w:marLeft w:val="0"/>
          <w:marRight w:val="0"/>
          <w:marTop w:val="0"/>
          <w:marBottom w:val="0"/>
          <w:divBdr>
            <w:top w:val="none" w:sz="0" w:space="0" w:color="auto"/>
            <w:left w:val="none" w:sz="0" w:space="0" w:color="auto"/>
            <w:bottom w:val="none" w:sz="0" w:space="0" w:color="auto"/>
            <w:right w:val="none" w:sz="0" w:space="0" w:color="auto"/>
          </w:divBdr>
        </w:div>
        <w:div w:id="658728536">
          <w:marLeft w:val="0"/>
          <w:marRight w:val="0"/>
          <w:marTop w:val="0"/>
          <w:marBottom w:val="0"/>
          <w:divBdr>
            <w:top w:val="none" w:sz="0" w:space="0" w:color="auto"/>
            <w:left w:val="none" w:sz="0" w:space="0" w:color="auto"/>
            <w:bottom w:val="none" w:sz="0" w:space="0" w:color="auto"/>
            <w:right w:val="none" w:sz="0" w:space="0" w:color="auto"/>
          </w:divBdr>
        </w:div>
        <w:div w:id="1597012454">
          <w:marLeft w:val="0"/>
          <w:marRight w:val="0"/>
          <w:marTop w:val="0"/>
          <w:marBottom w:val="0"/>
          <w:divBdr>
            <w:top w:val="none" w:sz="0" w:space="0" w:color="auto"/>
            <w:left w:val="none" w:sz="0" w:space="0" w:color="auto"/>
            <w:bottom w:val="none" w:sz="0" w:space="0" w:color="auto"/>
            <w:right w:val="none" w:sz="0" w:space="0" w:color="auto"/>
          </w:divBdr>
        </w:div>
        <w:div w:id="171065250">
          <w:marLeft w:val="0"/>
          <w:marRight w:val="0"/>
          <w:marTop w:val="0"/>
          <w:marBottom w:val="0"/>
          <w:divBdr>
            <w:top w:val="none" w:sz="0" w:space="0" w:color="auto"/>
            <w:left w:val="none" w:sz="0" w:space="0" w:color="auto"/>
            <w:bottom w:val="none" w:sz="0" w:space="0" w:color="auto"/>
            <w:right w:val="none" w:sz="0" w:space="0" w:color="auto"/>
          </w:divBdr>
        </w:div>
        <w:div w:id="1448235510">
          <w:marLeft w:val="0"/>
          <w:marRight w:val="0"/>
          <w:marTop w:val="0"/>
          <w:marBottom w:val="0"/>
          <w:divBdr>
            <w:top w:val="none" w:sz="0" w:space="0" w:color="auto"/>
            <w:left w:val="none" w:sz="0" w:space="0" w:color="auto"/>
            <w:bottom w:val="none" w:sz="0" w:space="0" w:color="auto"/>
            <w:right w:val="none" w:sz="0" w:space="0" w:color="auto"/>
          </w:divBdr>
        </w:div>
      </w:divsChild>
    </w:div>
    <w:div w:id="2030250096">
      <w:bodyDiv w:val="1"/>
      <w:marLeft w:val="0"/>
      <w:marRight w:val="0"/>
      <w:marTop w:val="0"/>
      <w:marBottom w:val="0"/>
      <w:divBdr>
        <w:top w:val="none" w:sz="0" w:space="0" w:color="auto"/>
        <w:left w:val="none" w:sz="0" w:space="0" w:color="auto"/>
        <w:bottom w:val="none" w:sz="0" w:space="0" w:color="auto"/>
        <w:right w:val="none" w:sz="0" w:space="0" w:color="auto"/>
      </w:divBdr>
      <w:divsChild>
        <w:div w:id="1848669564">
          <w:marLeft w:val="0"/>
          <w:marRight w:val="0"/>
          <w:marTop w:val="0"/>
          <w:marBottom w:val="0"/>
          <w:divBdr>
            <w:top w:val="none" w:sz="0" w:space="0" w:color="auto"/>
            <w:left w:val="none" w:sz="0" w:space="0" w:color="auto"/>
            <w:bottom w:val="none" w:sz="0" w:space="0" w:color="auto"/>
            <w:right w:val="none" w:sz="0" w:space="0" w:color="auto"/>
          </w:divBdr>
        </w:div>
        <w:div w:id="1280527950">
          <w:marLeft w:val="0"/>
          <w:marRight w:val="0"/>
          <w:marTop w:val="0"/>
          <w:marBottom w:val="0"/>
          <w:divBdr>
            <w:top w:val="none" w:sz="0" w:space="0" w:color="auto"/>
            <w:left w:val="none" w:sz="0" w:space="0" w:color="auto"/>
            <w:bottom w:val="none" w:sz="0" w:space="0" w:color="auto"/>
            <w:right w:val="none" w:sz="0" w:space="0" w:color="auto"/>
          </w:divBdr>
        </w:div>
        <w:div w:id="1782802581">
          <w:marLeft w:val="0"/>
          <w:marRight w:val="0"/>
          <w:marTop w:val="0"/>
          <w:marBottom w:val="0"/>
          <w:divBdr>
            <w:top w:val="none" w:sz="0" w:space="0" w:color="auto"/>
            <w:left w:val="none" w:sz="0" w:space="0" w:color="auto"/>
            <w:bottom w:val="none" w:sz="0" w:space="0" w:color="auto"/>
            <w:right w:val="none" w:sz="0" w:space="0" w:color="auto"/>
          </w:divBdr>
          <w:divsChild>
            <w:div w:id="345595612">
              <w:marLeft w:val="0"/>
              <w:marRight w:val="0"/>
              <w:marTop w:val="0"/>
              <w:marBottom w:val="0"/>
              <w:divBdr>
                <w:top w:val="none" w:sz="0" w:space="0" w:color="auto"/>
                <w:left w:val="none" w:sz="0" w:space="0" w:color="auto"/>
                <w:bottom w:val="none" w:sz="0" w:space="0" w:color="auto"/>
                <w:right w:val="none" w:sz="0" w:space="0" w:color="auto"/>
              </w:divBdr>
            </w:div>
            <w:div w:id="1621112070">
              <w:marLeft w:val="0"/>
              <w:marRight w:val="0"/>
              <w:marTop w:val="0"/>
              <w:marBottom w:val="0"/>
              <w:divBdr>
                <w:top w:val="none" w:sz="0" w:space="0" w:color="auto"/>
                <w:left w:val="none" w:sz="0" w:space="0" w:color="auto"/>
                <w:bottom w:val="none" w:sz="0" w:space="0" w:color="auto"/>
                <w:right w:val="none" w:sz="0" w:space="0" w:color="auto"/>
              </w:divBdr>
            </w:div>
            <w:div w:id="1509562227">
              <w:marLeft w:val="0"/>
              <w:marRight w:val="0"/>
              <w:marTop w:val="0"/>
              <w:marBottom w:val="0"/>
              <w:divBdr>
                <w:top w:val="none" w:sz="0" w:space="0" w:color="auto"/>
                <w:left w:val="none" w:sz="0" w:space="0" w:color="auto"/>
                <w:bottom w:val="none" w:sz="0" w:space="0" w:color="auto"/>
                <w:right w:val="none" w:sz="0" w:space="0" w:color="auto"/>
              </w:divBdr>
            </w:div>
            <w:div w:id="648245217">
              <w:marLeft w:val="0"/>
              <w:marRight w:val="0"/>
              <w:marTop w:val="0"/>
              <w:marBottom w:val="0"/>
              <w:divBdr>
                <w:top w:val="none" w:sz="0" w:space="0" w:color="auto"/>
                <w:left w:val="none" w:sz="0" w:space="0" w:color="auto"/>
                <w:bottom w:val="none" w:sz="0" w:space="0" w:color="auto"/>
                <w:right w:val="none" w:sz="0" w:space="0" w:color="auto"/>
              </w:divBdr>
            </w:div>
            <w:div w:id="52698262">
              <w:marLeft w:val="0"/>
              <w:marRight w:val="0"/>
              <w:marTop w:val="0"/>
              <w:marBottom w:val="0"/>
              <w:divBdr>
                <w:top w:val="none" w:sz="0" w:space="0" w:color="auto"/>
                <w:left w:val="none" w:sz="0" w:space="0" w:color="auto"/>
                <w:bottom w:val="none" w:sz="0" w:space="0" w:color="auto"/>
                <w:right w:val="none" w:sz="0" w:space="0" w:color="auto"/>
              </w:divBdr>
            </w:div>
            <w:div w:id="1770347168">
              <w:marLeft w:val="0"/>
              <w:marRight w:val="0"/>
              <w:marTop w:val="0"/>
              <w:marBottom w:val="0"/>
              <w:divBdr>
                <w:top w:val="none" w:sz="0" w:space="0" w:color="auto"/>
                <w:left w:val="none" w:sz="0" w:space="0" w:color="auto"/>
                <w:bottom w:val="none" w:sz="0" w:space="0" w:color="auto"/>
                <w:right w:val="none" w:sz="0" w:space="0" w:color="auto"/>
              </w:divBdr>
            </w:div>
            <w:div w:id="1862429429">
              <w:marLeft w:val="0"/>
              <w:marRight w:val="0"/>
              <w:marTop w:val="0"/>
              <w:marBottom w:val="0"/>
              <w:divBdr>
                <w:top w:val="none" w:sz="0" w:space="0" w:color="auto"/>
                <w:left w:val="none" w:sz="0" w:space="0" w:color="auto"/>
                <w:bottom w:val="none" w:sz="0" w:space="0" w:color="auto"/>
                <w:right w:val="none" w:sz="0" w:space="0" w:color="auto"/>
              </w:divBdr>
            </w:div>
            <w:div w:id="1669939683">
              <w:marLeft w:val="0"/>
              <w:marRight w:val="0"/>
              <w:marTop w:val="0"/>
              <w:marBottom w:val="0"/>
              <w:divBdr>
                <w:top w:val="none" w:sz="0" w:space="0" w:color="auto"/>
                <w:left w:val="none" w:sz="0" w:space="0" w:color="auto"/>
                <w:bottom w:val="none" w:sz="0" w:space="0" w:color="auto"/>
                <w:right w:val="none" w:sz="0" w:space="0" w:color="auto"/>
              </w:divBdr>
            </w:div>
            <w:div w:id="712117015">
              <w:marLeft w:val="0"/>
              <w:marRight w:val="0"/>
              <w:marTop w:val="0"/>
              <w:marBottom w:val="0"/>
              <w:divBdr>
                <w:top w:val="none" w:sz="0" w:space="0" w:color="auto"/>
                <w:left w:val="none" w:sz="0" w:space="0" w:color="auto"/>
                <w:bottom w:val="none" w:sz="0" w:space="0" w:color="auto"/>
                <w:right w:val="none" w:sz="0" w:space="0" w:color="auto"/>
              </w:divBdr>
            </w:div>
            <w:div w:id="1927153303">
              <w:marLeft w:val="0"/>
              <w:marRight w:val="0"/>
              <w:marTop w:val="0"/>
              <w:marBottom w:val="0"/>
              <w:divBdr>
                <w:top w:val="none" w:sz="0" w:space="0" w:color="auto"/>
                <w:left w:val="none" w:sz="0" w:space="0" w:color="auto"/>
                <w:bottom w:val="none" w:sz="0" w:space="0" w:color="auto"/>
                <w:right w:val="none" w:sz="0" w:space="0" w:color="auto"/>
              </w:divBdr>
            </w:div>
            <w:div w:id="1324554384">
              <w:marLeft w:val="0"/>
              <w:marRight w:val="0"/>
              <w:marTop w:val="0"/>
              <w:marBottom w:val="0"/>
              <w:divBdr>
                <w:top w:val="none" w:sz="0" w:space="0" w:color="auto"/>
                <w:left w:val="none" w:sz="0" w:space="0" w:color="auto"/>
                <w:bottom w:val="none" w:sz="0" w:space="0" w:color="auto"/>
                <w:right w:val="none" w:sz="0" w:space="0" w:color="auto"/>
              </w:divBdr>
            </w:div>
            <w:div w:id="833494507">
              <w:marLeft w:val="0"/>
              <w:marRight w:val="0"/>
              <w:marTop w:val="0"/>
              <w:marBottom w:val="0"/>
              <w:divBdr>
                <w:top w:val="none" w:sz="0" w:space="0" w:color="auto"/>
                <w:left w:val="none" w:sz="0" w:space="0" w:color="auto"/>
                <w:bottom w:val="none" w:sz="0" w:space="0" w:color="auto"/>
                <w:right w:val="none" w:sz="0" w:space="0" w:color="auto"/>
              </w:divBdr>
            </w:div>
            <w:div w:id="1358771012">
              <w:marLeft w:val="0"/>
              <w:marRight w:val="0"/>
              <w:marTop w:val="0"/>
              <w:marBottom w:val="0"/>
              <w:divBdr>
                <w:top w:val="none" w:sz="0" w:space="0" w:color="auto"/>
                <w:left w:val="none" w:sz="0" w:space="0" w:color="auto"/>
                <w:bottom w:val="none" w:sz="0" w:space="0" w:color="auto"/>
                <w:right w:val="none" w:sz="0" w:space="0" w:color="auto"/>
              </w:divBdr>
            </w:div>
            <w:div w:id="639387321">
              <w:marLeft w:val="0"/>
              <w:marRight w:val="0"/>
              <w:marTop w:val="0"/>
              <w:marBottom w:val="0"/>
              <w:divBdr>
                <w:top w:val="none" w:sz="0" w:space="0" w:color="auto"/>
                <w:left w:val="none" w:sz="0" w:space="0" w:color="auto"/>
                <w:bottom w:val="none" w:sz="0" w:space="0" w:color="auto"/>
                <w:right w:val="none" w:sz="0" w:space="0" w:color="auto"/>
              </w:divBdr>
            </w:div>
            <w:div w:id="426972177">
              <w:marLeft w:val="0"/>
              <w:marRight w:val="0"/>
              <w:marTop w:val="0"/>
              <w:marBottom w:val="0"/>
              <w:divBdr>
                <w:top w:val="none" w:sz="0" w:space="0" w:color="auto"/>
                <w:left w:val="none" w:sz="0" w:space="0" w:color="auto"/>
                <w:bottom w:val="none" w:sz="0" w:space="0" w:color="auto"/>
                <w:right w:val="none" w:sz="0" w:space="0" w:color="auto"/>
              </w:divBdr>
            </w:div>
            <w:div w:id="1894077513">
              <w:marLeft w:val="0"/>
              <w:marRight w:val="0"/>
              <w:marTop w:val="0"/>
              <w:marBottom w:val="0"/>
              <w:divBdr>
                <w:top w:val="none" w:sz="0" w:space="0" w:color="auto"/>
                <w:left w:val="none" w:sz="0" w:space="0" w:color="auto"/>
                <w:bottom w:val="none" w:sz="0" w:space="0" w:color="auto"/>
                <w:right w:val="none" w:sz="0" w:space="0" w:color="auto"/>
              </w:divBdr>
            </w:div>
            <w:div w:id="106434060">
              <w:marLeft w:val="0"/>
              <w:marRight w:val="0"/>
              <w:marTop w:val="0"/>
              <w:marBottom w:val="0"/>
              <w:divBdr>
                <w:top w:val="none" w:sz="0" w:space="0" w:color="auto"/>
                <w:left w:val="none" w:sz="0" w:space="0" w:color="auto"/>
                <w:bottom w:val="none" w:sz="0" w:space="0" w:color="auto"/>
                <w:right w:val="none" w:sz="0" w:space="0" w:color="auto"/>
              </w:divBdr>
            </w:div>
            <w:div w:id="2083216439">
              <w:marLeft w:val="0"/>
              <w:marRight w:val="0"/>
              <w:marTop w:val="0"/>
              <w:marBottom w:val="0"/>
              <w:divBdr>
                <w:top w:val="none" w:sz="0" w:space="0" w:color="auto"/>
                <w:left w:val="none" w:sz="0" w:space="0" w:color="auto"/>
                <w:bottom w:val="none" w:sz="0" w:space="0" w:color="auto"/>
                <w:right w:val="none" w:sz="0" w:space="0" w:color="auto"/>
              </w:divBdr>
            </w:div>
            <w:div w:id="38096317">
              <w:marLeft w:val="0"/>
              <w:marRight w:val="0"/>
              <w:marTop w:val="0"/>
              <w:marBottom w:val="0"/>
              <w:divBdr>
                <w:top w:val="none" w:sz="0" w:space="0" w:color="auto"/>
                <w:left w:val="none" w:sz="0" w:space="0" w:color="auto"/>
                <w:bottom w:val="none" w:sz="0" w:space="0" w:color="auto"/>
                <w:right w:val="none" w:sz="0" w:space="0" w:color="auto"/>
              </w:divBdr>
            </w:div>
            <w:div w:id="1012411952">
              <w:marLeft w:val="0"/>
              <w:marRight w:val="0"/>
              <w:marTop w:val="0"/>
              <w:marBottom w:val="0"/>
              <w:divBdr>
                <w:top w:val="none" w:sz="0" w:space="0" w:color="auto"/>
                <w:left w:val="none" w:sz="0" w:space="0" w:color="auto"/>
                <w:bottom w:val="none" w:sz="0" w:space="0" w:color="auto"/>
                <w:right w:val="none" w:sz="0" w:space="0" w:color="auto"/>
              </w:divBdr>
            </w:div>
          </w:divsChild>
        </w:div>
        <w:div w:id="1882860720">
          <w:marLeft w:val="0"/>
          <w:marRight w:val="0"/>
          <w:marTop w:val="0"/>
          <w:marBottom w:val="0"/>
          <w:divBdr>
            <w:top w:val="none" w:sz="0" w:space="0" w:color="auto"/>
            <w:left w:val="none" w:sz="0" w:space="0" w:color="auto"/>
            <w:bottom w:val="none" w:sz="0" w:space="0" w:color="auto"/>
            <w:right w:val="none" w:sz="0" w:space="0" w:color="auto"/>
          </w:divBdr>
          <w:divsChild>
            <w:div w:id="2036996374">
              <w:marLeft w:val="0"/>
              <w:marRight w:val="0"/>
              <w:marTop w:val="0"/>
              <w:marBottom w:val="0"/>
              <w:divBdr>
                <w:top w:val="none" w:sz="0" w:space="0" w:color="auto"/>
                <w:left w:val="none" w:sz="0" w:space="0" w:color="auto"/>
                <w:bottom w:val="none" w:sz="0" w:space="0" w:color="auto"/>
                <w:right w:val="none" w:sz="0" w:space="0" w:color="auto"/>
              </w:divBdr>
            </w:div>
            <w:div w:id="1282765720">
              <w:marLeft w:val="0"/>
              <w:marRight w:val="0"/>
              <w:marTop w:val="0"/>
              <w:marBottom w:val="0"/>
              <w:divBdr>
                <w:top w:val="none" w:sz="0" w:space="0" w:color="auto"/>
                <w:left w:val="none" w:sz="0" w:space="0" w:color="auto"/>
                <w:bottom w:val="none" w:sz="0" w:space="0" w:color="auto"/>
                <w:right w:val="none" w:sz="0" w:space="0" w:color="auto"/>
              </w:divBdr>
            </w:div>
            <w:div w:id="1099375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2066771">
      <w:bodyDiv w:val="1"/>
      <w:marLeft w:val="0"/>
      <w:marRight w:val="0"/>
      <w:marTop w:val="0"/>
      <w:marBottom w:val="0"/>
      <w:divBdr>
        <w:top w:val="none" w:sz="0" w:space="0" w:color="auto"/>
        <w:left w:val="none" w:sz="0" w:space="0" w:color="auto"/>
        <w:bottom w:val="none" w:sz="0" w:space="0" w:color="auto"/>
        <w:right w:val="none" w:sz="0" w:space="0" w:color="auto"/>
      </w:divBdr>
    </w:div>
    <w:div w:id="2142720459">
      <w:bodyDiv w:val="1"/>
      <w:marLeft w:val="0"/>
      <w:marRight w:val="0"/>
      <w:marTop w:val="0"/>
      <w:marBottom w:val="0"/>
      <w:divBdr>
        <w:top w:val="none" w:sz="0" w:space="0" w:color="auto"/>
        <w:left w:val="none" w:sz="0" w:space="0" w:color="auto"/>
        <w:bottom w:val="none" w:sz="0" w:space="0" w:color="auto"/>
        <w:right w:val="none" w:sz="0" w:space="0" w:color="auto"/>
      </w:divBdr>
      <w:divsChild>
        <w:div w:id="1846364205">
          <w:marLeft w:val="0"/>
          <w:marRight w:val="0"/>
          <w:marTop w:val="0"/>
          <w:marBottom w:val="0"/>
          <w:divBdr>
            <w:top w:val="none" w:sz="0" w:space="0" w:color="auto"/>
            <w:left w:val="none" w:sz="0" w:space="0" w:color="auto"/>
            <w:bottom w:val="none" w:sz="0" w:space="0" w:color="auto"/>
            <w:right w:val="none" w:sz="0" w:space="0" w:color="auto"/>
          </w:divBdr>
          <w:divsChild>
            <w:div w:id="811293387">
              <w:marLeft w:val="0"/>
              <w:marRight w:val="0"/>
              <w:marTop w:val="0"/>
              <w:marBottom w:val="0"/>
              <w:divBdr>
                <w:top w:val="none" w:sz="0" w:space="0" w:color="auto"/>
                <w:left w:val="none" w:sz="0" w:space="0" w:color="auto"/>
                <w:bottom w:val="none" w:sz="0" w:space="0" w:color="auto"/>
                <w:right w:val="none" w:sz="0" w:space="0" w:color="auto"/>
              </w:divBdr>
            </w:div>
            <w:div w:id="902251753">
              <w:marLeft w:val="0"/>
              <w:marRight w:val="0"/>
              <w:marTop w:val="0"/>
              <w:marBottom w:val="0"/>
              <w:divBdr>
                <w:top w:val="none" w:sz="0" w:space="0" w:color="auto"/>
                <w:left w:val="none" w:sz="0" w:space="0" w:color="auto"/>
                <w:bottom w:val="none" w:sz="0" w:space="0" w:color="auto"/>
                <w:right w:val="none" w:sz="0" w:space="0" w:color="auto"/>
              </w:divBdr>
            </w:div>
            <w:div w:id="914511872">
              <w:marLeft w:val="0"/>
              <w:marRight w:val="0"/>
              <w:marTop w:val="0"/>
              <w:marBottom w:val="0"/>
              <w:divBdr>
                <w:top w:val="none" w:sz="0" w:space="0" w:color="auto"/>
                <w:left w:val="none" w:sz="0" w:space="0" w:color="auto"/>
                <w:bottom w:val="none" w:sz="0" w:space="0" w:color="auto"/>
                <w:right w:val="none" w:sz="0" w:space="0" w:color="auto"/>
              </w:divBdr>
            </w:div>
            <w:div w:id="1895575716">
              <w:marLeft w:val="0"/>
              <w:marRight w:val="0"/>
              <w:marTop w:val="0"/>
              <w:marBottom w:val="0"/>
              <w:divBdr>
                <w:top w:val="none" w:sz="0" w:space="0" w:color="auto"/>
                <w:left w:val="none" w:sz="0" w:space="0" w:color="auto"/>
                <w:bottom w:val="none" w:sz="0" w:space="0" w:color="auto"/>
                <w:right w:val="none" w:sz="0" w:space="0" w:color="auto"/>
              </w:divBdr>
            </w:div>
            <w:div w:id="1085492549">
              <w:marLeft w:val="0"/>
              <w:marRight w:val="0"/>
              <w:marTop w:val="0"/>
              <w:marBottom w:val="0"/>
              <w:divBdr>
                <w:top w:val="none" w:sz="0" w:space="0" w:color="auto"/>
                <w:left w:val="none" w:sz="0" w:space="0" w:color="auto"/>
                <w:bottom w:val="none" w:sz="0" w:space="0" w:color="auto"/>
                <w:right w:val="none" w:sz="0" w:space="0" w:color="auto"/>
              </w:divBdr>
            </w:div>
          </w:divsChild>
        </w:div>
        <w:div w:id="1606227079">
          <w:marLeft w:val="0"/>
          <w:marRight w:val="0"/>
          <w:marTop w:val="0"/>
          <w:marBottom w:val="0"/>
          <w:divBdr>
            <w:top w:val="none" w:sz="0" w:space="0" w:color="auto"/>
            <w:left w:val="none" w:sz="0" w:space="0" w:color="auto"/>
            <w:bottom w:val="none" w:sz="0" w:space="0" w:color="auto"/>
            <w:right w:val="none" w:sz="0" w:space="0" w:color="auto"/>
          </w:divBdr>
          <w:divsChild>
            <w:div w:id="306008724">
              <w:marLeft w:val="0"/>
              <w:marRight w:val="0"/>
              <w:marTop w:val="0"/>
              <w:marBottom w:val="0"/>
              <w:divBdr>
                <w:top w:val="none" w:sz="0" w:space="0" w:color="auto"/>
                <w:left w:val="none" w:sz="0" w:space="0" w:color="auto"/>
                <w:bottom w:val="none" w:sz="0" w:space="0" w:color="auto"/>
                <w:right w:val="none" w:sz="0" w:space="0" w:color="auto"/>
              </w:divBdr>
            </w:div>
            <w:div w:id="600064494">
              <w:marLeft w:val="0"/>
              <w:marRight w:val="0"/>
              <w:marTop w:val="0"/>
              <w:marBottom w:val="0"/>
              <w:divBdr>
                <w:top w:val="none" w:sz="0" w:space="0" w:color="auto"/>
                <w:left w:val="none" w:sz="0" w:space="0" w:color="auto"/>
                <w:bottom w:val="none" w:sz="0" w:space="0" w:color="auto"/>
                <w:right w:val="none" w:sz="0" w:space="0" w:color="auto"/>
              </w:divBdr>
            </w:div>
            <w:div w:id="2032145979">
              <w:marLeft w:val="0"/>
              <w:marRight w:val="0"/>
              <w:marTop w:val="0"/>
              <w:marBottom w:val="0"/>
              <w:divBdr>
                <w:top w:val="none" w:sz="0" w:space="0" w:color="auto"/>
                <w:left w:val="none" w:sz="0" w:space="0" w:color="auto"/>
                <w:bottom w:val="none" w:sz="0" w:space="0" w:color="auto"/>
                <w:right w:val="none" w:sz="0" w:space="0" w:color="auto"/>
              </w:divBdr>
            </w:div>
            <w:div w:id="1723865650">
              <w:marLeft w:val="0"/>
              <w:marRight w:val="0"/>
              <w:marTop w:val="0"/>
              <w:marBottom w:val="0"/>
              <w:divBdr>
                <w:top w:val="none" w:sz="0" w:space="0" w:color="auto"/>
                <w:left w:val="none" w:sz="0" w:space="0" w:color="auto"/>
                <w:bottom w:val="none" w:sz="0" w:space="0" w:color="auto"/>
                <w:right w:val="none" w:sz="0" w:space="0" w:color="auto"/>
              </w:divBdr>
            </w:div>
            <w:div w:id="246615459">
              <w:marLeft w:val="0"/>
              <w:marRight w:val="0"/>
              <w:marTop w:val="0"/>
              <w:marBottom w:val="0"/>
              <w:divBdr>
                <w:top w:val="none" w:sz="0" w:space="0" w:color="auto"/>
                <w:left w:val="none" w:sz="0" w:space="0" w:color="auto"/>
                <w:bottom w:val="none" w:sz="0" w:space="0" w:color="auto"/>
                <w:right w:val="none" w:sz="0" w:space="0" w:color="auto"/>
              </w:divBdr>
            </w:div>
            <w:div w:id="961225390">
              <w:marLeft w:val="0"/>
              <w:marRight w:val="0"/>
              <w:marTop w:val="0"/>
              <w:marBottom w:val="0"/>
              <w:divBdr>
                <w:top w:val="none" w:sz="0" w:space="0" w:color="auto"/>
                <w:left w:val="none" w:sz="0" w:space="0" w:color="auto"/>
                <w:bottom w:val="none" w:sz="0" w:space="0" w:color="auto"/>
                <w:right w:val="none" w:sz="0" w:space="0" w:color="auto"/>
              </w:divBdr>
            </w:div>
            <w:div w:id="109008353">
              <w:marLeft w:val="0"/>
              <w:marRight w:val="0"/>
              <w:marTop w:val="0"/>
              <w:marBottom w:val="0"/>
              <w:divBdr>
                <w:top w:val="none" w:sz="0" w:space="0" w:color="auto"/>
                <w:left w:val="none" w:sz="0" w:space="0" w:color="auto"/>
                <w:bottom w:val="none" w:sz="0" w:space="0" w:color="auto"/>
                <w:right w:val="none" w:sz="0" w:space="0" w:color="auto"/>
              </w:divBdr>
            </w:div>
            <w:div w:id="1078526373">
              <w:marLeft w:val="0"/>
              <w:marRight w:val="0"/>
              <w:marTop w:val="0"/>
              <w:marBottom w:val="0"/>
              <w:divBdr>
                <w:top w:val="none" w:sz="0" w:space="0" w:color="auto"/>
                <w:left w:val="none" w:sz="0" w:space="0" w:color="auto"/>
                <w:bottom w:val="none" w:sz="0" w:space="0" w:color="auto"/>
                <w:right w:val="none" w:sz="0" w:space="0" w:color="auto"/>
              </w:divBdr>
            </w:div>
            <w:div w:id="1373262203">
              <w:marLeft w:val="0"/>
              <w:marRight w:val="0"/>
              <w:marTop w:val="0"/>
              <w:marBottom w:val="0"/>
              <w:divBdr>
                <w:top w:val="none" w:sz="0" w:space="0" w:color="auto"/>
                <w:left w:val="none" w:sz="0" w:space="0" w:color="auto"/>
                <w:bottom w:val="none" w:sz="0" w:space="0" w:color="auto"/>
                <w:right w:val="none" w:sz="0" w:space="0" w:color="auto"/>
              </w:divBdr>
            </w:div>
            <w:div w:id="937522570">
              <w:marLeft w:val="0"/>
              <w:marRight w:val="0"/>
              <w:marTop w:val="0"/>
              <w:marBottom w:val="0"/>
              <w:divBdr>
                <w:top w:val="none" w:sz="0" w:space="0" w:color="auto"/>
                <w:left w:val="none" w:sz="0" w:space="0" w:color="auto"/>
                <w:bottom w:val="none" w:sz="0" w:space="0" w:color="auto"/>
                <w:right w:val="none" w:sz="0" w:space="0" w:color="auto"/>
              </w:divBdr>
            </w:div>
            <w:div w:id="1874875971">
              <w:marLeft w:val="0"/>
              <w:marRight w:val="0"/>
              <w:marTop w:val="0"/>
              <w:marBottom w:val="0"/>
              <w:divBdr>
                <w:top w:val="none" w:sz="0" w:space="0" w:color="auto"/>
                <w:left w:val="none" w:sz="0" w:space="0" w:color="auto"/>
                <w:bottom w:val="none" w:sz="0" w:space="0" w:color="auto"/>
                <w:right w:val="none" w:sz="0" w:space="0" w:color="auto"/>
              </w:divBdr>
            </w:div>
            <w:div w:id="2005467972">
              <w:marLeft w:val="0"/>
              <w:marRight w:val="0"/>
              <w:marTop w:val="0"/>
              <w:marBottom w:val="0"/>
              <w:divBdr>
                <w:top w:val="none" w:sz="0" w:space="0" w:color="auto"/>
                <w:left w:val="none" w:sz="0" w:space="0" w:color="auto"/>
                <w:bottom w:val="none" w:sz="0" w:space="0" w:color="auto"/>
                <w:right w:val="none" w:sz="0" w:space="0" w:color="auto"/>
              </w:divBdr>
            </w:div>
            <w:div w:id="1315914692">
              <w:marLeft w:val="0"/>
              <w:marRight w:val="0"/>
              <w:marTop w:val="0"/>
              <w:marBottom w:val="0"/>
              <w:divBdr>
                <w:top w:val="none" w:sz="0" w:space="0" w:color="auto"/>
                <w:left w:val="none" w:sz="0" w:space="0" w:color="auto"/>
                <w:bottom w:val="none" w:sz="0" w:space="0" w:color="auto"/>
                <w:right w:val="none" w:sz="0" w:space="0" w:color="auto"/>
              </w:divBdr>
            </w:div>
            <w:div w:id="1752582574">
              <w:marLeft w:val="0"/>
              <w:marRight w:val="0"/>
              <w:marTop w:val="0"/>
              <w:marBottom w:val="0"/>
              <w:divBdr>
                <w:top w:val="none" w:sz="0" w:space="0" w:color="auto"/>
                <w:left w:val="none" w:sz="0" w:space="0" w:color="auto"/>
                <w:bottom w:val="none" w:sz="0" w:space="0" w:color="auto"/>
                <w:right w:val="none" w:sz="0" w:space="0" w:color="auto"/>
              </w:divBdr>
            </w:div>
            <w:div w:id="428736951">
              <w:marLeft w:val="0"/>
              <w:marRight w:val="0"/>
              <w:marTop w:val="0"/>
              <w:marBottom w:val="0"/>
              <w:divBdr>
                <w:top w:val="none" w:sz="0" w:space="0" w:color="auto"/>
                <w:left w:val="none" w:sz="0" w:space="0" w:color="auto"/>
                <w:bottom w:val="none" w:sz="0" w:space="0" w:color="auto"/>
                <w:right w:val="none" w:sz="0" w:space="0" w:color="auto"/>
              </w:divBdr>
            </w:div>
            <w:div w:id="1935286489">
              <w:marLeft w:val="0"/>
              <w:marRight w:val="0"/>
              <w:marTop w:val="0"/>
              <w:marBottom w:val="0"/>
              <w:divBdr>
                <w:top w:val="none" w:sz="0" w:space="0" w:color="auto"/>
                <w:left w:val="none" w:sz="0" w:space="0" w:color="auto"/>
                <w:bottom w:val="none" w:sz="0" w:space="0" w:color="auto"/>
                <w:right w:val="none" w:sz="0" w:space="0" w:color="auto"/>
              </w:divBdr>
            </w:div>
            <w:div w:id="62989951">
              <w:marLeft w:val="0"/>
              <w:marRight w:val="0"/>
              <w:marTop w:val="0"/>
              <w:marBottom w:val="0"/>
              <w:divBdr>
                <w:top w:val="none" w:sz="0" w:space="0" w:color="auto"/>
                <w:left w:val="none" w:sz="0" w:space="0" w:color="auto"/>
                <w:bottom w:val="none" w:sz="0" w:space="0" w:color="auto"/>
                <w:right w:val="none" w:sz="0" w:space="0" w:color="auto"/>
              </w:divBdr>
            </w:div>
            <w:div w:id="1736001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youtube.com/watch?v=nWnjhhz4DbE" TargetMode="External"/><Relationship Id="rId18" Type="http://schemas.openxmlformats.org/officeDocument/2006/relationships/hyperlink" Target="https://www.youtube.com/watch?v=r842Ylpa-nQ&amp;ab_channel=EIRMC"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www.youtube.com/watch?v=9mdSYKqccpo" TargetMode="External"/><Relationship Id="rId17" Type="http://schemas.openxmlformats.org/officeDocument/2006/relationships/hyperlink" Target="https://www.cdc.gov/chronic-disease/?CDC_AAref_Val=https://www.cdc.gov/chronicdisease/about/index.htm" TargetMode="External"/><Relationship Id="rId2" Type="http://schemas.openxmlformats.org/officeDocument/2006/relationships/customXml" Target="../customXml/item2.xml"/><Relationship Id="rId16" Type="http://schemas.openxmlformats.org/officeDocument/2006/relationships/hyperlink" Target="https://www.youtube.com/watch?v=vapEpQmz86o" TargetMode="External"/><Relationship Id="rId20" Type="http://schemas.openxmlformats.org/officeDocument/2006/relationships/hyperlink" Target="https://www.youtube.com/watch?v=dYhpxn81xus&amp;ab_channel=ProfessionalNursesAcademy"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youtu.be/-Qe8cR4Jl10" TargetMode="External"/><Relationship Id="rId5" Type="http://schemas.openxmlformats.org/officeDocument/2006/relationships/numbering" Target="numbering.xml"/><Relationship Id="rId15" Type="http://schemas.openxmlformats.org/officeDocument/2006/relationships/hyperlink" Target="https://www.youtube.com/watch?v=r842Ylpa-nQ" TargetMode="External"/><Relationship Id="rId10" Type="http://schemas.openxmlformats.org/officeDocument/2006/relationships/hyperlink" Target="https://www.youtube.com/watch?v=8_IY-pFK3qI" TargetMode="External"/><Relationship Id="rId19" Type="http://schemas.openxmlformats.org/officeDocument/2006/relationships/hyperlink" Target="https://www.youtube.com/watch?v=dYhpxn81xus&amp;ab_channel=ProfessionalNursesAcademy" TargetMode="External"/><Relationship Id="rId4" Type="http://schemas.openxmlformats.org/officeDocument/2006/relationships/customXml" Target="../customXml/item4.xml"/><Relationship Id="rId9" Type="http://schemas.openxmlformats.org/officeDocument/2006/relationships/hyperlink" Target="https://www.youtube.com/watch?v=vapEpQmz86o" TargetMode="External"/><Relationship Id="rId14" Type="http://schemas.openxmlformats.org/officeDocument/2006/relationships/hyperlink" Target="https://www.youtube.com/watch?v=cDDWvj_q-o8"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6328DD493FF1D4AAA2FC9A9FFD63FE9" ma:contentTypeVersion="4" ma:contentTypeDescription="Create a new document." ma:contentTypeScope="" ma:versionID="d72c715248681ec0a512f24c16847bdc">
  <xsd:schema xmlns:xsd="http://www.w3.org/2001/XMLSchema" xmlns:xs="http://www.w3.org/2001/XMLSchema" xmlns:p="http://schemas.microsoft.com/office/2006/metadata/properties" xmlns:ns2="dc3d156c-34c4-4b76-9333-ce7f9bb74b4b" targetNamespace="http://schemas.microsoft.com/office/2006/metadata/properties" ma:root="true" ma:fieldsID="4da123780f6309968929ede096685b2d" ns2:_="">
    <xsd:import namespace="dc3d156c-34c4-4b76-9333-ce7f9bb74b4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c3d156c-34c4-4b76-9333-ce7f9bb74b4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F3023C-B733-4445-892B-D89770D8C0C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822D54C-B3DE-42AA-8524-35253015B936}">
  <ds:schemaRefs>
    <ds:schemaRef ds:uri="http://schemas.microsoft.com/sharepoint/v3/contenttype/forms"/>
  </ds:schemaRefs>
</ds:datastoreItem>
</file>

<file path=customXml/itemProps3.xml><?xml version="1.0" encoding="utf-8"?>
<ds:datastoreItem xmlns:ds="http://schemas.openxmlformats.org/officeDocument/2006/customXml" ds:itemID="{EC37E6F6-2E39-40F6-8688-CCC04C7FB28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c3d156c-34c4-4b76-9333-ce7f9bb74b4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111</TotalTime>
  <Pages>5</Pages>
  <Words>1532</Words>
  <Characters>8737</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10249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Vandenburgh, Elaine</cp:lastModifiedBy>
  <cp:revision>44</cp:revision>
  <dcterms:created xsi:type="dcterms:W3CDTF">2025-07-15T22:33:00Z</dcterms:created>
  <dcterms:modified xsi:type="dcterms:W3CDTF">2025-07-17T21:14:00Z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0x01010096328DD493FF1D4AAA2FC9A9FFD63FE9</vt:lpwstr>
  </property>
</Properties>
</file>